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0A7" w:rsidRPr="002A36CE" w:rsidRDefault="00750F4C" w:rsidP="001D509E">
      <w:pPr>
        <w:pStyle w:val="NormalWeb"/>
        <w:spacing w:before="0" w:beforeAutospacing="0" w:after="0" w:afterAutospacing="0" w:line="240" w:lineRule="auto"/>
        <w:rPr>
          <w:rFonts w:ascii="Georgia" w:hAnsi="Georgia"/>
          <w:b/>
        </w:rPr>
      </w:pPr>
      <w:r>
        <w:rPr>
          <w:rFonts w:ascii="Georgia" w:hAnsi="Georgia"/>
          <w:b/>
        </w:rPr>
        <w:t xml:space="preserve">I affirm. </w:t>
      </w:r>
      <w:r w:rsidR="00C623E8">
        <w:rPr>
          <w:rFonts w:ascii="Georgia" w:hAnsi="Georgia"/>
          <w:b/>
        </w:rPr>
        <w:t xml:space="preserve">Advantage </w:t>
      </w:r>
      <w:r w:rsidR="00051B6A">
        <w:rPr>
          <w:rFonts w:ascii="Georgia" w:hAnsi="Georgia"/>
          <w:b/>
        </w:rPr>
        <w:t>one</w:t>
      </w:r>
      <w:r w:rsidR="00C623E8">
        <w:rPr>
          <w:rFonts w:ascii="Georgia" w:hAnsi="Georgia"/>
          <w:b/>
        </w:rPr>
        <w:t xml:space="preserve"> is </w:t>
      </w:r>
      <w:r w:rsidR="00306C73">
        <w:rPr>
          <w:rFonts w:ascii="Georgia" w:hAnsi="Georgia"/>
          <w:b/>
        </w:rPr>
        <w:t>Latin American Relations</w:t>
      </w:r>
      <w:r w:rsidR="008A10A7">
        <w:rPr>
          <w:rFonts w:ascii="Georgia" w:hAnsi="Georgia"/>
          <w:b/>
        </w:rPr>
        <w:t xml:space="preserve">. </w:t>
      </w:r>
      <w:r w:rsidR="008A10A7" w:rsidRPr="002A36CE">
        <w:rPr>
          <w:rFonts w:ascii="Georgia" w:hAnsi="Georgia"/>
        </w:rPr>
        <w:t>Strong gun control measures are key to Latin-American Relations</w:t>
      </w:r>
      <w:r w:rsidR="008A10A7">
        <w:rPr>
          <w:rFonts w:ascii="Georgia" w:hAnsi="Georgia"/>
        </w:rPr>
        <w:t>, and the brink is now</w:t>
      </w:r>
      <w:r w:rsidR="008A10A7" w:rsidRPr="002A36CE">
        <w:rPr>
          <w:rFonts w:ascii="Georgia" w:hAnsi="Georgia"/>
        </w:rPr>
        <w:t xml:space="preserve">. </w:t>
      </w:r>
      <w:r w:rsidR="008A10A7" w:rsidRPr="002A36CE">
        <w:rPr>
          <w:rStyle w:val="Heading4Char"/>
          <w:rFonts w:ascii="Georgia" w:hAnsi="Georgia"/>
          <w:sz w:val="24"/>
          <w:u w:val="single"/>
        </w:rPr>
        <w:t>Sweig 13</w:t>
      </w:r>
      <w:r w:rsidR="008A10A7" w:rsidRPr="002A36CE">
        <w:rPr>
          <w:rStyle w:val="FootnoteReference"/>
          <w:rFonts w:ascii="Georgia" w:eastAsiaTheme="majorEastAsia" w:hAnsi="Georgia"/>
        </w:rPr>
        <w:footnoteReference w:id="-1"/>
      </w:r>
      <w:r w:rsidR="008A10A7" w:rsidRPr="002A36CE">
        <w:rPr>
          <w:rFonts w:ascii="Georgia" w:hAnsi="Georgia"/>
        </w:rPr>
        <w:t xml:space="preserve"> </w:t>
      </w:r>
    </w:p>
    <w:p w:rsidR="008A10A7" w:rsidRPr="002A36CE" w:rsidRDefault="008A10A7" w:rsidP="001D509E">
      <w:pPr>
        <w:ind w:left="720"/>
        <w:rPr>
          <w:rFonts w:ascii="Georgia" w:hAnsi="Georgia"/>
          <w:b/>
          <w:iCs/>
          <w:u w:val="single"/>
          <w:bdr w:val="single" w:sz="12" w:space="0" w:color="auto"/>
        </w:rPr>
      </w:pPr>
      <w:r w:rsidRPr="002A36CE">
        <w:rPr>
          <w:rStyle w:val="StyleUnderline"/>
          <w:rFonts w:ascii="Georgia" w:hAnsi="Georgia"/>
          <w:sz w:val="24"/>
          <w:highlight w:val="green"/>
        </w:rPr>
        <w:t>U.S. allies</w:t>
      </w:r>
      <w:r w:rsidRPr="002A36CE">
        <w:rPr>
          <w:rStyle w:val="StyleUnderline"/>
          <w:rFonts w:ascii="Georgia" w:hAnsi="Georgia"/>
          <w:sz w:val="24"/>
        </w:rPr>
        <w:t xml:space="preserve"> </w:t>
      </w:r>
      <w:r w:rsidRPr="002A36CE">
        <w:rPr>
          <w:rStyle w:val="StyleUnderline"/>
          <w:rFonts w:ascii="Georgia" w:hAnsi="Georgia"/>
          <w:sz w:val="12"/>
        </w:rPr>
        <w:t>have repeatedly urged the</w:t>
      </w:r>
      <w:r w:rsidRPr="002A36CE">
        <w:rPr>
          <w:rFonts w:ascii="Georgia" w:hAnsi="Georgia"/>
          <w:sz w:val="12"/>
        </w:rPr>
        <w:t xml:space="preserve"> </w:t>
      </w:r>
      <w:r w:rsidRPr="002A36CE">
        <w:rPr>
          <w:rStyle w:val="Emphasis"/>
          <w:rFonts w:ascii="Georgia" w:hAnsi="Georgia"/>
          <w:sz w:val="12"/>
        </w:rPr>
        <w:t>U</w:t>
      </w:r>
      <w:r w:rsidRPr="002A36CE">
        <w:rPr>
          <w:rFonts w:ascii="Georgia" w:hAnsi="Georgia"/>
          <w:sz w:val="12"/>
        </w:rPr>
        <w:t xml:space="preserve">nited </w:t>
      </w:r>
      <w:r w:rsidRPr="002A36CE">
        <w:rPr>
          <w:rStyle w:val="Emphasis"/>
          <w:rFonts w:ascii="Georgia" w:hAnsi="Georgia"/>
          <w:sz w:val="12"/>
        </w:rPr>
        <w:t>S</w:t>
      </w:r>
      <w:r w:rsidRPr="002A36CE">
        <w:rPr>
          <w:rFonts w:ascii="Georgia" w:hAnsi="Georgia"/>
          <w:sz w:val="12"/>
        </w:rPr>
        <w:t xml:space="preserve">tates </w:t>
      </w:r>
      <w:r w:rsidRPr="002A36CE">
        <w:rPr>
          <w:rStyle w:val="StyleUnderline"/>
          <w:rFonts w:ascii="Georgia" w:hAnsi="Georgia"/>
          <w:sz w:val="12"/>
        </w:rPr>
        <w:t>to reinstate the federal assault-weapons ban and take action against weapons trafficking. Their</w:t>
      </w:r>
      <w:r w:rsidRPr="002A36CE">
        <w:rPr>
          <w:rStyle w:val="StyleUnderline"/>
          <w:rFonts w:ascii="Georgia" w:hAnsi="Georgia"/>
          <w:sz w:val="24"/>
        </w:rPr>
        <w:t xml:space="preserve"> </w:t>
      </w:r>
      <w:r w:rsidRPr="002A36CE">
        <w:rPr>
          <w:rStyle w:val="StyleUnderline"/>
          <w:rFonts w:ascii="Georgia" w:hAnsi="Georgia"/>
          <w:sz w:val="24"/>
          <w:highlight w:val="green"/>
        </w:rPr>
        <w:t>patience</w:t>
      </w:r>
      <w:r w:rsidRPr="002A36CE">
        <w:rPr>
          <w:rFonts w:ascii="Georgia" w:hAnsi="Georgia"/>
          <w:highlight w:val="green"/>
        </w:rPr>
        <w:t>—</w:t>
      </w:r>
      <w:r w:rsidRPr="002A36CE">
        <w:rPr>
          <w:rStyle w:val="StyleUnderline"/>
          <w:rFonts w:ascii="Georgia" w:hAnsi="Georgia"/>
          <w:sz w:val="24"/>
          <w:highlight w:val="green"/>
        </w:rPr>
        <w:t>and</w:t>
      </w:r>
      <w:r w:rsidRPr="002A36CE">
        <w:rPr>
          <w:rFonts w:ascii="Georgia" w:hAnsi="Georgia"/>
        </w:rPr>
        <w:t xml:space="preserve"> </w:t>
      </w:r>
      <w:r w:rsidRPr="002A36CE">
        <w:rPr>
          <w:rFonts w:ascii="Georgia" w:hAnsi="Georgia"/>
          <w:sz w:val="12"/>
        </w:rPr>
        <w:t>the</w:t>
      </w:r>
      <w:r w:rsidRPr="002A36CE">
        <w:rPr>
          <w:rFonts w:ascii="Georgia" w:hAnsi="Georgia"/>
        </w:rPr>
        <w:t xml:space="preserve"> </w:t>
      </w:r>
      <w:r w:rsidRPr="002A36CE">
        <w:rPr>
          <w:rStyle w:val="Emphasis"/>
          <w:rFonts w:ascii="Georgia" w:hAnsi="Georgia"/>
          <w:highlight w:val="green"/>
        </w:rPr>
        <w:t>U</w:t>
      </w:r>
      <w:r w:rsidRPr="002A36CE">
        <w:rPr>
          <w:rFonts w:ascii="Georgia" w:hAnsi="Georgia"/>
          <w:sz w:val="12"/>
        </w:rPr>
        <w:t>nited</w:t>
      </w:r>
      <w:r w:rsidRPr="002A36CE">
        <w:rPr>
          <w:rFonts w:ascii="Georgia" w:hAnsi="Georgia"/>
        </w:rPr>
        <w:t xml:space="preserve"> </w:t>
      </w:r>
      <w:r w:rsidRPr="002A36CE">
        <w:rPr>
          <w:rStyle w:val="Emphasis"/>
          <w:rFonts w:ascii="Georgia" w:hAnsi="Georgia"/>
          <w:highlight w:val="green"/>
        </w:rPr>
        <w:t>S</w:t>
      </w:r>
      <w:r w:rsidRPr="002A36CE">
        <w:rPr>
          <w:rFonts w:ascii="Georgia" w:hAnsi="Georgia"/>
          <w:sz w:val="12"/>
        </w:rPr>
        <w:t>tates'</w:t>
      </w:r>
      <w:r w:rsidRPr="002A36CE">
        <w:rPr>
          <w:rFonts w:ascii="Georgia" w:hAnsi="Georgia"/>
        </w:rPr>
        <w:t xml:space="preserve"> </w:t>
      </w:r>
      <w:r w:rsidRPr="002A36CE">
        <w:rPr>
          <w:rStyle w:val="Emphasis"/>
          <w:rFonts w:ascii="Georgia" w:hAnsi="Georgia"/>
          <w:highlight w:val="green"/>
        </w:rPr>
        <w:t>credibility</w:t>
      </w:r>
      <w:r w:rsidRPr="002A36CE">
        <w:rPr>
          <w:rFonts w:ascii="Georgia" w:hAnsi="Georgia"/>
          <w:highlight w:val="green"/>
        </w:rPr>
        <w:t xml:space="preserve"> </w:t>
      </w:r>
      <w:r w:rsidRPr="002A36CE">
        <w:rPr>
          <w:rStyle w:val="StyleUnderline"/>
          <w:rFonts w:ascii="Georgia" w:hAnsi="Georgia"/>
          <w:sz w:val="24"/>
          <w:highlight w:val="green"/>
        </w:rPr>
        <w:t>as a responsible partner</w:t>
      </w:r>
      <w:r w:rsidRPr="002A36CE">
        <w:rPr>
          <w:rFonts w:ascii="Georgia" w:hAnsi="Georgia"/>
          <w:highlight w:val="green"/>
        </w:rPr>
        <w:t>—</w:t>
      </w:r>
      <w:r w:rsidRPr="002A36CE">
        <w:rPr>
          <w:rStyle w:val="Emphasis"/>
          <w:rFonts w:ascii="Georgia" w:hAnsi="Georgia"/>
          <w:highlight w:val="green"/>
        </w:rPr>
        <w:t>is waning</w:t>
      </w:r>
      <w:r w:rsidRPr="002A36CE">
        <w:rPr>
          <w:rFonts w:ascii="Georgia" w:hAnsi="Georgia"/>
        </w:rPr>
        <w:t xml:space="preserve">. </w:t>
      </w:r>
      <w:r w:rsidRPr="002A36CE">
        <w:rPr>
          <w:rFonts w:ascii="Georgia" w:hAnsi="Georgia"/>
          <w:sz w:val="12"/>
        </w:rPr>
        <w:t xml:space="preserve">U.S. action will strengthen those regional heads of state who want to work with the United States and who also regard </w:t>
      </w:r>
      <w:r w:rsidRPr="002A36CE">
        <w:rPr>
          <w:rStyle w:val="StyleUnderline"/>
          <w:rFonts w:ascii="Georgia" w:hAnsi="Georgia"/>
          <w:sz w:val="24"/>
          <w:highlight w:val="green"/>
        </w:rPr>
        <w:t>lax U.S. gun laws</w:t>
      </w:r>
      <w:r w:rsidRPr="002A36CE">
        <w:rPr>
          <w:rFonts w:ascii="Georgia" w:hAnsi="Georgia"/>
        </w:rPr>
        <w:t xml:space="preserve"> </w:t>
      </w:r>
      <w:r w:rsidRPr="002A36CE">
        <w:rPr>
          <w:rFonts w:ascii="Georgia" w:hAnsi="Georgia"/>
          <w:sz w:val="12"/>
        </w:rPr>
        <w:t>as</w:t>
      </w:r>
      <w:r w:rsidRPr="002A36CE">
        <w:rPr>
          <w:rFonts w:ascii="Georgia" w:hAnsi="Georgia"/>
        </w:rPr>
        <w:t xml:space="preserve"> </w:t>
      </w:r>
      <w:r w:rsidRPr="002A36CE">
        <w:rPr>
          <w:rStyle w:val="StyleUnderline"/>
          <w:rFonts w:ascii="Georgia" w:hAnsi="Georgia"/>
          <w:sz w:val="24"/>
          <w:highlight w:val="green"/>
        </w:rPr>
        <w:t>fuel</w:t>
      </w:r>
      <w:r w:rsidRPr="002A36CE">
        <w:rPr>
          <w:rFonts w:ascii="Georgia" w:hAnsi="Georgia"/>
          <w:sz w:val="12"/>
        </w:rPr>
        <w:t>ing</w:t>
      </w:r>
      <w:r w:rsidRPr="002A36CE">
        <w:rPr>
          <w:rFonts w:ascii="Georgia" w:hAnsi="Georgia"/>
        </w:rPr>
        <w:t xml:space="preserve"> </w:t>
      </w:r>
      <w:r w:rsidRPr="002A36CE">
        <w:rPr>
          <w:rStyle w:val="StyleUnderline"/>
          <w:rFonts w:ascii="Georgia" w:hAnsi="Georgia"/>
          <w:sz w:val="24"/>
          <w:highlight w:val="green"/>
        </w:rPr>
        <w:t xml:space="preserve">violence and </w:t>
      </w:r>
      <w:r w:rsidRPr="002A36CE">
        <w:rPr>
          <w:rStyle w:val="Emphasis"/>
          <w:rFonts w:ascii="Georgia" w:hAnsi="Georgia"/>
          <w:highlight w:val="green"/>
        </w:rPr>
        <w:t>anti-Americanism among their</w:t>
      </w:r>
      <w:r w:rsidRPr="002A36CE">
        <w:rPr>
          <w:rStyle w:val="Emphasis"/>
          <w:rFonts w:ascii="Georgia" w:hAnsi="Georgia"/>
        </w:rPr>
        <w:t xml:space="preserve"> </w:t>
      </w:r>
      <w:r w:rsidRPr="002A36CE">
        <w:rPr>
          <w:rStyle w:val="Emphasis"/>
          <w:rFonts w:ascii="Georgia" w:hAnsi="Georgia"/>
          <w:sz w:val="12"/>
        </w:rPr>
        <w:t>own</w:t>
      </w:r>
      <w:r w:rsidRPr="002A36CE">
        <w:rPr>
          <w:rStyle w:val="Emphasis"/>
          <w:rFonts w:ascii="Georgia" w:hAnsi="Georgia"/>
        </w:rPr>
        <w:t xml:space="preserve"> </w:t>
      </w:r>
      <w:r w:rsidRPr="002A36CE">
        <w:rPr>
          <w:rStyle w:val="Emphasis"/>
          <w:rFonts w:ascii="Georgia" w:hAnsi="Georgia"/>
          <w:highlight w:val="green"/>
        </w:rPr>
        <w:t>publics</w:t>
      </w:r>
      <w:r w:rsidRPr="002A36CE">
        <w:rPr>
          <w:rFonts w:ascii="Georgia" w:hAnsi="Georgia"/>
        </w:rPr>
        <w:t xml:space="preserve">. </w:t>
      </w:r>
      <w:r w:rsidRPr="002A36CE">
        <w:rPr>
          <w:rStyle w:val="StyleUnderline"/>
          <w:rFonts w:ascii="Georgia" w:hAnsi="Georgia"/>
          <w:sz w:val="8"/>
        </w:rPr>
        <w:t>Across the board, Latin American governments are turning toward the Community of Latin American and Caribbean States and the Union of South American Nations</w:t>
      </w:r>
      <w:r w:rsidRPr="002A36CE">
        <w:rPr>
          <w:rFonts w:ascii="Georgia" w:hAnsi="Georgia"/>
          <w:sz w:val="8"/>
        </w:rPr>
        <w:t xml:space="preserve">, </w:t>
      </w:r>
      <w:r w:rsidRPr="002A36CE">
        <w:rPr>
          <w:rStyle w:val="StyleUnderline"/>
          <w:rFonts w:ascii="Georgia" w:hAnsi="Georgia"/>
          <w:sz w:val="8"/>
        </w:rPr>
        <w:t>which</w:t>
      </w:r>
      <w:r w:rsidRPr="002A36CE">
        <w:rPr>
          <w:rFonts w:ascii="Georgia" w:hAnsi="Georgia"/>
          <w:sz w:val="8"/>
        </w:rPr>
        <w:t xml:space="preserve"> </w:t>
      </w:r>
      <w:r w:rsidRPr="002A36CE">
        <w:rPr>
          <w:rStyle w:val="Emphasis"/>
          <w:rFonts w:ascii="Georgia" w:hAnsi="Georgia"/>
          <w:sz w:val="8"/>
        </w:rPr>
        <w:t>pointedly exclude the United States,</w:t>
      </w:r>
      <w:r w:rsidRPr="002A36CE">
        <w:rPr>
          <w:rFonts w:ascii="Georgia" w:hAnsi="Georgia"/>
          <w:sz w:val="8"/>
        </w:rPr>
        <w:t xml:space="preserve"> </w:t>
      </w:r>
      <w:r w:rsidRPr="002A36CE">
        <w:rPr>
          <w:rStyle w:val="StyleUnderline"/>
          <w:rFonts w:ascii="Georgia" w:hAnsi="Georgia"/>
          <w:sz w:val="8"/>
        </w:rPr>
        <w:t>to handle regional</w:t>
      </w:r>
      <w:r w:rsidRPr="002A36CE">
        <w:rPr>
          <w:rFonts w:ascii="Georgia" w:hAnsi="Georgia"/>
          <w:sz w:val="8"/>
        </w:rPr>
        <w:t xml:space="preserve"> political and </w:t>
      </w:r>
      <w:r w:rsidRPr="002A36CE">
        <w:rPr>
          <w:rStyle w:val="StyleUnderline"/>
          <w:rFonts w:ascii="Georgia" w:hAnsi="Georgia"/>
          <w:sz w:val="8"/>
        </w:rPr>
        <w:t>security</w:t>
      </w:r>
      <w:r w:rsidRPr="002A36CE">
        <w:rPr>
          <w:rFonts w:ascii="Georgia" w:hAnsi="Georgia"/>
          <w:sz w:val="8"/>
        </w:rPr>
        <w:t xml:space="preserve"> dilemmas. Stronger action to regulate the southward flow of weapons represents an opportunity for the Obama administration to enhance U.S. relevance in the region, especially at the early stages of new regional institutions and security protocols. Recommendations </w:t>
      </w:r>
      <w:r w:rsidRPr="002A36CE">
        <w:rPr>
          <w:rStyle w:val="StyleUnderline"/>
          <w:rFonts w:ascii="Georgia" w:hAnsi="Georgia"/>
          <w:sz w:val="8"/>
        </w:rPr>
        <w:t>In the absence of major legislative action</w:t>
      </w:r>
      <w:r w:rsidRPr="002A36CE">
        <w:rPr>
          <w:rFonts w:ascii="Georgia" w:hAnsi="Georgia"/>
          <w:sz w:val="8"/>
        </w:rPr>
        <w:t xml:space="preserve">, the </w:t>
      </w:r>
      <w:r w:rsidRPr="002A36CE">
        <w:rPr>
          <w:rStyle w:val="StyleUnderline"/>
          <w:rFonts w:ascii="Georgia" w:hAnsi="Georgia"/>
          <w:sz w:val="8"/>
        </w:rPr>
        <w:t>Obama</w:t>
      </w:r>
      <w:r w:rsidRPr="002A36CE">
        <w:rPr>
          <w:rFonts w:ascii="Georgia" w:hAnsi="Georgia"/>
          <w:sz w:val="8"/>
        </w:rPr>
        <w:t xml:space="preserve"> administration </w:t>
      </w:r>
      <w:r w:rsidRPr="002A36CE">
        <w:rPr>
          <w:rStyle w:val="StyleUnderline"/>
          <w:rFonts w:ascii="Georgia" w:hAnsi="Georgia"/>
          <w:sz w:val="8"/>
        </w:rPr>
        <w:t>should pursue</w:t>
      </w:r>
      <w:r w:rsidRPr="002A36CE">
        <w:rPr>
          <w:rFonts w:ascii="Georgia" w:hAnsi="Georgia"/>
          <w:sz w:val="8"/>
        </w:rPr>
        <w:t xml:space="preserve"> the following </w:t>
      </w:r>
      <w:r w:rsidRPr="002A36CE">
        <w:rPr>
          <w:rStyle w:val="StyleUnderline"/>
          <w:rFonts w:ascii="Georgia" w:hAnsi="Georgia"/>
          <w:sz w:val="8"/>
        </w:rPr>
        <w:t>executive and diplomatic actions</w:t>
      </w:r>
      <w:r w:rsidRPr="002A36CE">
        <w:rPr>
          <w:rFonts w:ascii="Georgia" w:hAnsi="Georgia"/>
          <w:sz w:val="8"/>
        </w:rPr>
        <w:t>—consistent with the Second Amendment—</w:t>
      </w:r>
      <w:r w:rsidRPr="002A36CE">
        <w:rPr>
          <w:rStyle w:val="StyleUnderline"/>
          <w:rFonts w:ascii="Georgia" w:hAnsi="Georgia"/>
          <w:sz w:val="8"/>
        </w:rPr>
        <w:t xml:space="preserve">to reduce </w:t>
      </w:r>
      <w:r w:rsidRPr="002A36CE">
        <w:rPr>
          <w:rFonts w:ascii="Georgia" w:hAnsi="Georgia"/>
          <w:sz w:val="8"/>
        </w:rPr>
        <w:t xml:space="preserve">the </w:t>
      </w:r>
      <w:r w:rsidRPr="002A36CE">
        <w:rPr>
          <w:rStyle w:val="StyleUnderline"/>
          <w:rFonts w:ascii="Georgia" w:hAnsi="Georgia"/>
          <w:sz w:val="8"/>
        </w:rPr>
        <w:t>trafficking of firearms</w:t>
      </w:r>
      <w:r w:rsidRPr="002A36CE">
        <w:rPr>
          <w:rFonts w:ascii="Georgia" w:hAnsi="Georgia"/>
          <w:sz w:val="8"/>
        </w:rPr>
        <w:t xml:space="preserve"> that contribute to crime and violence across the Americas: Expand nationwide the state-level multiple-sale reporting requirement for assault weapons. In 2011, the Obama administration adopted a federal rule that requires gun dealers in California, Texas, Arizona, and New Mexico to report sales of more than two semiautomatic rifles to the same person within a five-day period. Unintentionally, the rule shifted gun sales to states not covered by the requirement, prompting the need for improved oversight of all suspicious semiautomatic firearm sales. Incorporate strategies to reduce existing stocks of illegal firearms into U.S.-Brazil dialogue on defense and security. As home to the two largest firearms industries in the hemisphere, the United States and Brazil have a mutual interest in incorporating this topic into their ongoing bilateral policy dialogues. For example, sharing best practices regarding gun buyback programs in border regions on the U.S.-Mexican and Brazilian-Bolivian borders will build mutual confidence between the two largest Hemispheric powers. Exclude firearms and ammunition products from the Export Control Reform Initiative. As currently crafted, President Barack Obama's reform initiative may make it easier for U.S. manufacturers to export military-style weapons to allies. Liberalizing export restrictions on firearms poses a serious security risk to the Americas; potential reexport of firearms without U.S. oversight could jeopardize local law enforcement efforts to keep weapons from criminal groups and rogue security forces in the region. Apply the "sporting test" standards of the 1968 Gun Control Act. This provision prohibits the import of weapons not "suitable or readily adaptable for sporting purposes," including but not limited to military-style firearms. Throughout the 1990s, under Presidents George H.W. Bush and Bill Clinton, the ATF adhered to the sporting test guidelines, preventing thousands of assault weapons from entering the U.S. firearms market. Enforcement of the test lapsed under President George W. Bush and has not been reestablished under President Obama. Continue to support federal, state, and local initiatives to improve regulation of the U.S. civilian firearms market. As grassroots organizations prepare their long-term legislative strategies, the White House should back state and local legislation, based on reforms in Maryland and Connecticut, which bans the sale of assault rifles and high-capacity magazines, broadens existing background check requirements for firearm purchases, and modernizes gun-owner registries by requiring, among others, that buyers submit their fingerprints when applying for a gun license. While piecemeal regulation of the U.S. civilian firearms market does not represent a comprehensive solution, passage of state and local measures, including gun buyback programs, will reduce the number of weapons in circulation and available for smuggling and generate momentum for a broader federal approach over the long run. Conclusion </w:t>
      </w:r>
      <w:r w:rsidRPr="002A36CE">
        <w:rPr>
          <w:rStyle w:val="StyleUnderline"/>
          <w:rFonts w:ascii="Georgia" w:hAnsi="Georgia"/>
          <w:sz w:val="8"/>
        </w:rPr>
        <w:t>Strengthening U.S. gun laws will not eliminate gun violence in Latin America</w:t>
      </w:r>
      <w:r w:rsidRPr="002A36CE">
        <w:rPr>
          <w:rFonts w:ascii="Georgia" w:hAnsi="Georgia"/>
          <w:sz w:val="8"/>
        </w:rPr>
        <w:t xml:space="preserve">, where weak judiciaries and police forces, the proliferation of gangs and black markets, and deep inequality exacerbate violent conflict. </w:t>
      </w:r>
      <w:r w:rsidRPr="002A36CE">
        <w:rPr>
          <w:rStyle w:val="StyleUnderline"/>
          <w:rFonts w:ascii="Georgia" w:hAnsi="Georgia"/>
          <w:sz w:val="8"/>
        </w:rPr>
        <w:t xml:space="preserve">Nonetheless, lax U.S. gun regulations do </w:t>
      </w:r>
      <w:r w:rsidRPr="002A36CE">
        <w:rPr>
          <w:rStyle w:val="Emphasis"/>
          <w:rFonts w:ascii="Georgia" w:hAnsi="Georgia"/>
          <w:sz w:val="8"/>
        </w:rPr>
        <w:t>enable international trafficking</w:t>
      </w:r>
      <w:r w:rsidRPr="002A36CE">
        <w:rPr>
          <w:rFonts w:ascii="Georgia" w:hAnsi="Georgia"/>
          <w:sz w:val="8"/>
        </w:rPr>
        <w:t xml:space="preserve">. </w:t>
      </w:r>
      <w:r w:rsidRPr="002A36CE">
        <w:rPr>
          <w:rStyle w:val="StyleUnderline"/>
          <w:rFonts w:ascii="Georgia" w:hAnsi="Georgia"/>
          <w:sz w:val="8"/>
        </w:rPr>
        <w:t>While the effects of</w:t>
      </w:r>
      <w:r w:rsidRPr="002A36CE">
        <w:rPr>
          <w:rStyle w:val="StyleUnderline"/>
          <w:rFonts w:ascii="Georgia" w:hAnsi="Georgia"/>
          <w:sz w:val="24"/>
        </w:rPr>
        <w:t xml:space="preserve"> </w:t>
      </w:r>
      <w:r w:rsidRPr="002A36CE">
        <w:rPr>
          <w:rStyle w:val="StyleUnderline"/>
          <w:rFonts w:ascii="Georgia" w:hAnsi="Georgia"/>
          <w:sz w:val="24"/>
          <w:highlight w:val="green"/>
        </w:rPr>
        <w:t xml:space="preserve">tighter regulation </w:t>
      </w:r>
      <w:r w:rsidRPr="002A36CE">
        <w:rPr>
          <w:rStyle w:val="StyleUnderline"/>
          <w:rFonts w:ascii="Georgia" w:hAnsi="Georgia"/>
          <w:sz w:val="12"/>
        </w:rPr>
        <w:t>will not be felt overnight, such steps</w:t>
      </w:r>
      <w:r w:rsidRPr="002A36CE">
        <w:rPr>
          <w:rFonts w:ascii="Georgia" w:hAnsi="Georgia"/>
        </w:rPr>
        <w:t xml:space="preserve"> </w:t>
      </w:r>
      <w:r w:rsidRPr="002A36CE">
        <w:rPr>
          <w:rStyle w:val="Emphasis"/>
          <w:rFonts w:ascii="Georgia" w:hAnsi="Georgia"/>
          <w:highlight w:val="green"/>
        </w:rPr>
        <w:t>will offset widespread regional views that the U</w:t>
      </w:r>
      <w:r w:rsidRPr="002A36CE">
        <w:rPr>
          <w:rStyle w:val="Emphasis"/>
          <w:rFonts w:ascii="Georgia" w:hAnsi="Georgia"/>
          <w:sz w:val="12"/>
        </w:rPr>
        <w:t xml:space="preserve">nited </w:t>
      </w:r>
      <w:r w:rsidRPr="002A36CE">
        <w:rPr>
          <w:rStyle w:val="Emphasis"/>
          <w:rFonts w:ascii="Georgia" w:hAnsi="Georgia"/>
          <w:highlight w:val="green"/>
        </w:rPr>
        <w:t>S</w:t>
      </w:r>
      <w:r w:rsidRPr="002A36CE">
        <w:rPr>
          <w:rStyle w:val="Emphasis"/>
          <w:rFonts w:ascii="Georgia" w:hAnsi="Georgia"/>
          <w:sz w:val="12"/>
        </w:rPr>
        <w:t>tates</w:t>
      </w:r>
      <w:r w:rsidRPr="002A36CE">
        <w:rPr>
          <w:rStyle w:val="Emphasis"/>
          <w:rFonts w:ascii="Georgia" w:hAnsi="Georgia"/>
        </w:rPr>
        <w:t xml:space="preserve"> </w:t>
      </w:r>
      <w:r w:rsidRPr="002A36CE">
        <w:rPr>
          <w:rStyle w:val="Emphasis"/>
          <w:rFonts w:ascii="Georgia" w:hAnsi="Georgia"/>
          <w:highlight w:val="green"/>
        </w:rPr>
        <w:t>remains indifferent</w:t>
      </w:r>
      <w:r w:rsidRPr="002A36CE">
        <w:rPr>
          <w:rStyle w:val="Emphasis"/>
          <w:rFonts w:ascii="Georgia" w:hAnsi="Georgia"/>
        </w:rPr>
        <w:t xml:space="preserve"> </w:t>
      </w:r>
      <w:r w:rsidRPr="002A36CE">
        <w:rPr>
          <w:rStyle w:val="Emphasis"/>
          <w:rFonts w:ascii="Georgia" w:hAnsi="Georgia"/>
          <w:sz w:val="12"/>
        </w:rPr>
        <w:t>to its own role in exacerbating one of Latin America's most significant challenges.</w:t>
      </w:r>
      <w:r w:rsidRPr="002A36CE">
        <w:rPr>
          <w:rFonts w:ascii="Georgia" w:hAnsi="Georgia"/>
          <w:sz w:val="12"/>
        </w:rPr>
        <w:t xml:space="preserve"> </w:t>
      </w:r>
      <w:r w:rsidRPr="002A36CE">
        <w:rPr>
          <w:rStyle w:val="StyleUnderline"/>
          <w:rFonts w:ascii="Georgia" w:hAnsi="Georgia"/>
          <w:sz w:val="12"/>
        </w:rPr>
        <w:t>Although recent federal gun control measures have run aground on congressional opposition,</w:t>
      </w:r>
      <w:r w:rsidRPr="002A36CE">
        <w:rPr>
          <w:rFonts w:ascii="Georgia" w:hAnsi="Georgia"/>
          <w:sz w:val="12"/>
        </w:rPr>
        <w:t xml:space="preserve"> the </w:t>
      </w:r>
      <w:r w:rsidRPr="002A36CE">
        <w:rPr>
          <w:rStyle w:val="StyleUnderline"/>
          <w:rFonts w:ascii="Georgia" w:hAnsi="Georgia"/>
          <w:sz w:val="12"/>
        </w:rPr>
        <w:t>Obama</w:t>
      </w:r>
      <w:r w:rsidRPr="002A36CE">
        <w:rPr>
          <w:rFonts w:ascii="Georgia" w:hAnsi="Georgia"/>
          <w:sz w:val="12"/>
        </w:rPr>
        <w:t xml:space="preserve"> administration </w:t>
      </w:r>
      <w:r w:rsidRPr="002A36CE">
        <w:rPr>
          <w:rStyle w:val="StyleUnderline"/>
          <w:rFonts w:ascii="Georgia" w:hAnsi="Georgia"/>
          <w:sz w:val="12"/>
        </w:rPr>
        <w:t>retains considerable leeway in the foreign policy arena, where concerted action can help U.S. allies in Latin America make the case to their constituents and to other skeptical governments that the</w:t>
      </w:r>
      <w:r w:rsidRPr="002A36CE">
        <w:rPr>
          <w:rFonts w:ascii="Georgia" w:hAnsi="Georgia"/>
          <w:sz w:val="12"/>
        </w:rPr>
        <w:t xml:space="preserve"> </w:t>
      </w:r>
      <w:r w:rsidRPr="002A36CE">
        <w:rPr>
          <w:rStyle w:val="Emphasis"/>
          <w:rFonts w:ascii="Georgia" w:hAnsi="Georgia"/>
          <w:sz w:val="12"/>
        </w:rPr>
        <w:t>U</w:t>
      </w:r>
      <w:r w:rsidRPr="002A36CE">
        <w:rPr>
          <w:rFonts w:ascii="Georgia" w:hAnsi="Georgia"/>
          <w:sz w:val="12"/>
        </w:rPr>
        <w:t xml:space="preserve">nited </w:t>
      </w:r>
      <w:r w:rsidRPr="002A36CE">
        <w:rPr>
          <w:rStyle w:val="Emphasis"/>
          <w:rFonts w:ascii="Georgia" w:hAnsi="Georgia"/>
          <w:sz w:val="12"/>
        </w:rPr>
        <w:t>S</w:t>
      </w:r>
      <w:r w:rsidRPr="002A36CE">
        <w:rPr>
          <w:rFonts w:ascii="Georgia" w:hAnsi="Georgia"/>
          <w:sz w:val="12"/>
        </w:rPr>
        <w:t xml:space="preserve">tates </w:t>
      </w:r>
      <w:r w:rsidRPr="002A36CE">
        <w:rPr>
          <w:rStyle w:val="Emphasis"/>
          <w:rFonts w:ascii="Georgia" w:hAnsi="Georgia"/>
          <w:sz w:val="12"/>
        </w:rPr>
        <w:t>can be a legitimate partner in combating transnational crime</w:t>
      </w:r>
      <w:r w:rsidRPr="002A36CE">
        <w:rPr>
          <w:rFonts w:ascii="Georgia" w:hAnsi="Georgia"/>
          <w:sz w:val="12"/>
        </w:rPr>
        <w:t>.</w:t>
      </w:r>
      <w:r w:rsidRPr="002A36CE">
        <w:rPr>
          <w:rFonts w:ascii="Georgia" w:hAnsi="Georgia"/>
        </w:rPr>
        <w:t xml:space="preserve"> </w:t>
      </w:r>
      <w:r w:rsidRPr="002A36CE">
        <w:rPr>
          <w:rStyle w:val="StyleUnderline"/>
          <w:rFonts w:ascii="Georgia" w:hAnsi="Georgia"/>
          <w:sz w:val="24"/>
          <w:highlight w:val="green"/>
        </w:rPr>
        <w:t>At a juncture in U.S.-Latin American relations that</w:t>
      </w:r>
      <w:r w:rsidRPr="002A36CE">
        <w:rPr>
          <w:rStyle w:val="StyleUnderline"/>
          <w:rFonts w:ascii="Georgia" w:hAnsi="Georgia"/>
          <w:sz w:val="24"/>
        </w:rPr>
        <w:t xml:space="preserve"> </w:t>
      </w:r>
      <w:r w:rsidRPr="002A36CE">
        <w:rPr>
          <w:rStyle w:val="StyleUnderline"/>
          <w:rFonts w:ascii="Georgia" w:hAnsi="Georgia"/>
          <w:sz w:val="12"/>
        </w:rPr>
        <w:t>again</w:t>
      </w:r>
      <w:r w:rsidRPr="002A36CE">
        <w:rPr>
          <w:rStyle w:val="StyleUnderline"/>
          <w:rFonts w:ascii="Georgia" w:hAnsi="Georgia"/>
          <w:sz w:val="24"/>
        </w:rPr>
        <w:t xml:space="preserve"> </w:t>
      </w:r>
      <w:r w:rsidRPr="002A36CE">
        <w:rPr>
          <w:rStyle w:val="StyleUnderline"/>
          <w:rFonts w:ascii="Georgia" w:hAnsi="Georgia"/>
          <w:sz w:val="24"/>
          <w:highlight w:val="green"/>
        </w:rPr>
        <w:t>features</w:t>
      </w:r>
      <w:r w:rsidRPr="002A36CE">
        <w:rPr>
          <w:rStyle w:val="StyleUnderline"/>
          <w:rFonts w:ascii="Georgia" w:hAnsi="Georgia"/>
          <w:sz w:val="24"/>
        </w:rPr>
        <w:t xml:space="preserve"> </w:t>
      </w:r>
      <w:r w:rsidRPr="002A36CE">
        <w:rPr>
          <w:rStyle w:val="StyleUnderline"/>
          <w:rFonts w:ascii="Georgia" w:hAnsi="Georgia"/>
          <w:sz w:val="12"/>
        </w:rPr>
        <w:t>both</w:t>
      </w:r>
      <w:r w:rsidRPr="002A36CE">
        <w:rPr>
          <w:rStyle w:val="StyleUnderline"/>
          <w:rFonts w:ascii="Georgia" w:hAnsi="Georgia"/>
          <w:sz w:val="24"/>
        </w:rPr>
        <w:t xml:space="preserve"> </w:t>
      </w:r>
      <w:r w:rsidRPr="002A36CE">
        <w:rPr>
          <w:rStyle w:val="Emphasis"/>
          <w:rFonts w:ascii="Georgia" w:hAnsi="Georgia"/>
          <w:highlight w:val="green"/>
        </w:rPr>
        <w:t>tension and opportunity,</w:t>
      </w:r>
      <w:r w:rsidRPr="002A36CE">
        <w:rPr>
          <w:rFonts w:ascii="Georgia" w:hAnsi="Georgia"/>
          <w:highlight w:val="green"/>
        </w:rPr>
        <w:t xml:space="preserve"> </w:t>
      </w:r>
      <w:r w:rsidRPr="002A36CE">
        <w:rPr>
          <w:rStyle w:val="StyleUnderline"/>
          <w:rFonts w:ascii="Georgia" w:hAnsi="Georgia"/>
          <w:sz w:val="24"/>
          <w:highlight w:val="green"/>
        </w:rPr>
        <w:t>these actions will demonstrate</w:t>
      </w:r>
      <w:r w:rsidRPr="002A36CE">
        <w:rPr>
          <w:rStyle w:val="StyleUnderline"/>
          <w:rFonts w:ascii="Georgia" w:hAnsi="Georgia"/>
          <w:sz w:val="24"/>
        </w:rPr>
        <w:t xml:space="preserve"> </w:t>
      </w:r>
      <w:r w:rsidRPr="002A36CE">
        <w:rPr>
          <w:rStyle w:val="StyleUnderline"/>
          <w:rFonts w:ascii="Georgia" w:hAnsi="Georgia"/>
          <w:sz w:val="12"/>
        </w:rPr>
        <w:t>that</w:t>
      </w:r>
      <w:r w:rsidRPr="002A36CE">
        <w:rPr>
          <w:rStyle w:val="StyleUnderline"/>
          <w:rFonts w:ascii="Georgia" w:hAnsi="Georgia"/>
          <w:sz w:val="24"/>
        </w:rPr>
        <w:t xml:space="preserve"> </w:t>
      </w:r>
      <w:r w:rsidRPr="002A36CE">
        <w:rPr>
          <w:rStyle w:val="StyleUnderline"/>
          <w:rFonts w:ascii="Georgia" w:hAnsi="Georgia"/>
          <w:sz w:val="24"/>
          <w:highlight w:val="green"/>
        </w:rPr>
        <w:t>the</w:t>
      </w:r>
      <w:r w:rsidRPr="002A36CE">
        <w:rPr>
          <w:rFonts w:ascii="Georgia" w:hAnsi="Georgia"/>
          <w:highlight w:val="green"/>
        </w:rPr>
        <w:t xml:space="preserve"> </w:t>
      </w:r>
      <w:r w:rsidRPr="002A36CE">
        <w:rPr>
          <w:rStyle w:val="Emphasis"/>
          <w:rFonts w:ascii="Georgia" w:hAnsi="Georgia"/>
          <w:highlight w:val="green"/>
        </w:rPr>
        <w:t>U</w:t>
      </w:r>
      <w:r w:rsidRPr="002A36CE">
        <w:rPr>
          <w:rFonts w:ascii="Georgia" w:hAnsi="Georgia"/>
          <w:sz w:val="12"/>
        </w:rPr>
        <w:t xml:space="preserve">nited </w:t>
      </w:r>
      <w:r w:rsidRPr="002A36CE">
        <w:rPr>
          <w:rStyle w:val="Emphasis"/>
          <w:rFonts w:ascii="Georgia" w:hAnsi="Georgia"/>
          <w:highlight w:val="green"/>
        </w:rPr>
        <w:t>S</w:t>
      </w:r>
      <w:r w:rsidRPr="002A36CE">
        <w:rPr>
          <w:rFonts w:ascii="Georgia" w:hAnsi="Georgia"/>
          <w:sz w:val="12"/>
        </w:rPr>
        <w:t xml:space="preserve">tates </w:t>
      </w:r>
      <w:r w:rsidRPr="002A36CE">
        <w:rPr>
          <w:rStyle w:val="StyleUnderline"/>
          <w:rFonts w:ascii="Georgia" w:hAnsi="Georgia"/>
          <w:sz w:val="24"/>
          <w:highlight w:val="green"/>
        </w:rPr>
        <w:t>is prepared</w:t>
      </w:r>
      <w:r w:rsidRPr="002A36CE">
        <w:rPr>
          <w:rStyle w:val="StyleUnderline"/>
          <w:rFonts w:ascii="Georgia" w:hAnsi="Georgia"/>
          <w:sz w:val="12"/>
        </w:rPr>
        <w:t>, if imperfectly,</w:t>
      </w:r>
      <w:r w:rsidRPr="002A36CE">
        <w:rPr>
          <w:rStyle w:val="StyleUnderline"/>
          <w:rFonts w:ascii="Georgia" w:hAnsi="Georgia"/>
          <w:sz w:val="24"/>
        </w:rPr>
        <w:t xml:space="preserve"> </w:t>
      </w:r>
      <w:r w:rsidRPr="002A36CE">
        <w:rPr>
          <w:rStyle w:val="StyleUnderline"/>
          <w:rFonts w:ascii="Georgia" w:hAnsi="Georgia"/>
          <w:sz w:val="24"/>
          <w:highlight w:val="green"/>
        </w:rPr>
        <w:t xml:space="preserve">to </w:t>
      </w:r>
      <w:r w:rsidRPr="002A36CE">
        <w:rPr>
          <w:rStyle w:val="Emphasis"/>
          <w:rFonts w:ascii="Georgia" w:hAnsi="Georgia"/>
          <w:highlight w:val="green"/>
        </w:rPr>
        <w:t>fulfill its shared responsibility for regional security</w:t>
      </w:r>
      <w:r w:rsidRPr="002A36CE">
        <w:rPr>
          <w:rStyle w:val="Emphasis"/>
          <w:rFonts w:ascii="Georgia" w:hAnsi="Georgia"/>
          <w:sz w:val="12"/>
        </w:rPr>
        <w:t xml:space="preserve"> and enhance American standing and positive influence in Latin America</w:t>
      </w:r>
    </w:p>
    <w:p w:rsidR="008A10A7" w:rsidRPr="008D7234" w:rsidRDefault="008A10A7" w:rsidP="001D509E">
      <w:pPr>
        <w:keepNext/>
        <w:keepLines/>
        <w:outlineLvl w:val="3"/>
        <w:rPr>
          <w:rFonts w:ascii="Georgia" w:eastAsiaTheme="majorEastAsia" w:hAnsi="Georgia" w:cstheme="majorBidi"/>
          <w:b/>
          <w:iCs/>
        </w:rPr>
      </w:pPr>
      <w:r w:rsidRPr="000B5FF6">
        <w:rPr>
          <w:rFonts w:ascii="Georgia" w:eastAsiaTheme="majorEastAsia" w:hAnsi="Georgia" w:cstheme="majorBidi"/>
          <w:iCs/>
        </w:rPr>
        <w:t>Latin Amer</w:t>
      </w:r>
      <w:r w:rsidR="00236A27">
        <w:rPr>
          <w:rFonts w:ascii="Georgia" w:eastAsiaTheme="majorEastAsia" w:hAnsi="Georgia" w:cstheme="majorBidi"/>
          <w:iCs/>
        </w:rPr>
        <w:t>ican relations are key to prevent economic collapse</w:t>
      </w:r>
      <w:r w:rsidR="009A7B28">
        <w:rPr>
          <w:rFonts w:ascii="Georgia" w:eastAsiaTheme="majorEastAsia" w:hAnsi="Georgia" w:cstheme="majorBidi"/>
          <w:iCs/>
        </w:rPr>
        <w:t>, climate change and prolif</w:t>
      </w:r>
      <w:r w:rsidRPr="000B5FF6">
        <w:rPr>
          <w:rFonts w:ascii="Georgia" w:eastAsiaTheme="majorEastAsia" w:hAnsi="Georgia" w:cstheme="majorBidi"/>
          <w:iCs/>
        </w:rPr>
        <w:t>.</w:t>
      </w:r>
      <w:r>
        <w:rPr>
          <w:rFonts w:ascii="Georgia" w:eastAsiaTheme="majorEastAsia" w:hAnsi="Georgia" w:cstheme="majorBidi"/>
          <w:b/>
          <w:iCs/>
        </w:rPr>
        <w:t xml:space="preserve"> </w:t>
      </w:r>
      <w:r w:rsidRPr="001E1988">
        <w:rPr>
          <w:rFonts w:ascii="Georgia" w:hAnsi="Georgia"/>
          <w:b/>
          <w:bCs/>
          <w:u w:val="single"/>
        </w:rPr>
        <w:t>Shifter 12</w:t>
      </w:r>
      <w:r>
        <w:rPr>
          <w:rStyle w:val="FootnoteReference"/>
          <w:rFonts w:ascii="Georgia" w:hAnsi="Georgia"/>
          <w:bCs/>
          <w:u w:val="single"/>
        </w:rPr>
        <w:footnoteReference w:id="0"/>
      </w:r>
      <w:r w:rsidRPr="001E1988">
        <w:rPr>
          <w:rFonts w:ascii="Georgia" w:hAnsi="Georgia"/>
        </w:rPr>
        <w:t xml:space="preserve"> </w:t>
      </w:r>
    </w:p>
    <w:p w:rsidR="008A10A7" w:rsidRPr="008D7234" w:rsidRDefault="008A10A7" w:rsidP="001D509E">
      <w:pPr>
        <w:ind w:left="720"/>
        <w:rPr>
          <w:rFonts w:ascii="Georgia" w:hAnsi="Georgia"/>
        </w:rPr>
      </w:pPr>
      <w:r w:rsidRPr="001E1988">
        <w:rPr>
          <w:rFonts w:ascii="Georgia" w:hAnsi="Georgia"/>
          <w:b/>
          <w:highlight w:val="green"/>
          <w:u w:val="thick"/>
        </w:rPr>
        <w:t>There are compelling reasons for the U</w:t>
      </w:r>
      <w:r w:rsidRPr="00782DCB">
        <w:rPr>
          <w:rFonts w:ascii="Georgia" w:hAnsi="Georgia"/>
          <w:sz w:val="12"/>
        </w:rPr>
        <w:t>nited</w:t>
      </w:r>
      <w:r w:rsidRPr="001E1988">
        <w:rPr>
          <w:rFonts w:ascii="Georgia" w:hAnsi="Georgia"/>
        </w:rPr>
        <w:t xml:space="preserve"> </w:t>
      </w:r>
      <w:r w:rsidRPr="001E1988">
        <w:rPr>
          <w:rFonts w:ascii="Georgia" w:hAnsi="Georgia"/>
          <w:b/>
          <w:highlight w:val="green"/>
          <w:u w:val="thick"/>
        </w:rPr>
        <w:t>S</w:t>
      </w:r>
      <w:r w:rsidRPr="00782DCB">
        <w:rPr>
          <w:rFonts w:ascii="Georgia" w:hAnsi="Georgia"/>
          <w:sz w:val="12"/>
        </w:rPr>
        <w:t>tates</w:t>
      </w:r>
      <w:r w:rsidRPr="001E1988">
        <w:rPr>
          <w:rFonts w:ascii="Georgia" w:hAnsi="Georgia"/>
        </w:rPr>
        <w:t xml:space="preserve"> </w:t>
      </w:r>
      <w:r w:rsidRPr="001E1988">
        <w:rPr>
          <w:rFonts w:ascii="Georgia" w:hAnsi="Georgia"/>
          <w:b/>
          <w:highlight w:val="green"/>
          <w:u w:val="thick"/>
        </w:rPr>
        <w:t>and Latin America to pursue</w:t>
      </w:r>
      <w:r w:rsidRPr="001E1988">
        <w:rPr>
          <w:rFonts w:ascii="Georgia" w:hAnsi="Georgia"/>
          <w:b/>
          <w:u w:val="thick"/>
        </w:rPr>
        <w:t xml:space="preserve"> </w:t>
      </w:r>
      <w:r w:rsidRPr="00782DCB">
        <w:rPr>
          <w:rFonts w:ascii="Georgia" w:hAnsi="Georgia"/>
          <w:b/>
          <w:sz w:val="12"/>
          <w:u w:val="thick"/>
        </w:rPr>
        <w:t>more</w:t>
      </w:r>
      <w:r w:rsidRPr="001E1988">
        <w:rPr>
          <w:rFonts w:ascii="Georgia" w:hAnsi="Georgia"/>
          <w:b/>
          <w:u w:val="thick"/>
        </w:rPr>
        <w:t xml:space="preserve"> </w:t>
      </w:r>
      <w:r w:rsidRPr="001E1988">
        <w:rPr>
          <w:rFonts w:ascii="Georgia" w:hAnsi="Georgia"/>
          <w:b/>
          <w:highlight w:val="green"/>
          <w:u w:val="thick"/>
        </w:rPr>
        <w:t>robust ties. Every country</w:t>
      </w:r>
      <w:r w:rsidRPr="001E1988">
        <w:rPr>
          <w:rFonts w:ascii="Georgia" w:hAnsi="Georgia"/>
        </w:rPr>
        <w:t xml:space="preserve"> </w:t>
      </w:r>
      <w:r w:rsidRPr="00782DCB">
        <w:rPr>
          <w:rFonts w:ascii="Georgia" w:hAnsi="Georgia"/>
          <w:sz w:val="12"/>
        </w:rPr>
        <w:t>in the Americas</w:t>
      </w:r>
      <w:r w:rsidRPr="001E1988">
        <w:rPr>
          <w:rFonts w:ascii="Georgia" w:hAnsi="Georgia"/>
        </w:rPr>
        <w:t xml:space="preserve"> </w:t>
      </w:r>
      <w:r w:rsidRPr="001E1988">
        <w:rPr>
          <w:rFonts w:ascii="Georgia" w:hAnsi="Georgia"/>
          <w:b/>
          <w:highlight w:val="green"/>
          <w:u w:val="thick"/>
        </w:rPr>
        <w:t>would benefit</w:t>
      </w:r>
      <w:r w:rsidRPr="001E1988">
        <w:rPr>
          <w:rFonts w:ascii="Georgia" w:hAnsi="Georgia"/>
          <w:b/>
          <w:u w:val="thick"/>
        </w:rPr>
        <w:t xml:space="preserve"> </w:t>
      </w:r>
      <w:r w:rsidRPr="00782DCB">
        <w:rPr>
          <w:rFonts w:ascii="Georgia" w:hAnsi="Georgia"/>
          <w:b/>
          <w:sz w:val="12"/>
          <w:u w:val="thick"/>
        </w:rPr>
        <w:t>from strengthened and expanded economic relations,</w:t>
      </w:r>
      <w:r w:rsidRPr="001E1988">
        <w:rPr>
          <w:rFonts w:ascii="Georgia" w:hAnsi="Georgia"/>
          <w:b/>
          <w:u w:val="thick"/>
        </w:rPr>
        <w:t xml:space="preserve"> </w:t>
      </w:r>
      <w:r w:rsidRPr="001E1988">
        <w:rPr>
          <w:rFonts w:ascii="Georgia" w:hAnsi="Georgia"/>
          <w:b/>
          <w:highlight w:val="green"/>
          <w:u w:val="thick"/>
        </w:rPr>
        <w:t>with improved access to</w:t>
      </w:r>
      <w:r w:rsidRPr="001E1988">
        <w:rPr>
          <w:rFonts w:ascii="Georgia" w:hAnsi="Georgia"/>
          <w:b/>
          <w:u w:val="thick"/>
        </w:rPr>
        <w:t xml:space="preserve"> </w:t>
      </w:r>
      <w:r w:rsidRPr="00782DCB">
        <w:rPr>
          <w:rFonts w:ascii="Georgia" w:hAnsi="Georgia"/>
          <w:b/>
          <w:sz w:val="12"/>
          <w:u w:val="thick"/>
        </w:rPr>
        <w:t>each other’s</w:t>
      </w:r>
      <w:r w:rsidRPr="001E1988">
        <w:rPr>
          <w:rFonts w:ascii="Georgia" w:hAnsi="Georgia"/>
          <w:b/>
          <w:u w:val="thick"/>
        </w:rPr>
        <w:t xml:space="preserve"> </w:t>
      </w:r>
      <w:r w:rsidRPr="001E1988">
        <w:rPr>
          <w:rFonts w:ascii="Georgia" w:hAnsi="Georgia"/>
          <w:b/>
          <w:highlight w:val="green"/>
          <w:u w:val="thick"/>
        </w:rPr>
        <w:t>markets</w:t>
      </w:r>
      <w:r w:rsidRPr="00782DCB">
        <w:rPr>
          <w:rFonts w:ascii="Georgia" w:hAnsi="Georgia"/>
          <w:b/>
          <w:sz w:val="12"/>
          <w:u w:val="thick"/>
        </w:rPr>
        <w:t xml:space="preserve">, investment capital, and energy resources. </w:t>
      </w:r>
      <w:r w:rsidRPr="00782DCB">
        <w:rPr>
          <w:rFonts w:ascii="Georgia" w:hAnsi="Georgia"/>
          <w:sz w:val="12"/>
        </w:rPr>
        <w:t xml:space="preserve">Even with its current economic problems, </w:t>
      </w:r>
      <w:r w:rsidRPr="00782DCB">
        <w:rPr>
          <w:rFonts w:ascii="Georgia" w:hAnsi="Georgia"/>
          <w:b/>
          <w:sz w:val="12"/>
          <w:u w:val="thick"/>
        </w:rPr>
        <w:t>the United States’ $16-trillion economy is a vital market and source of capital (including remittances) and technology for Latin America, and it could contribute more to the region’s economic performance</w:t>
      </w:r>
      <w:r w:rsidRPr="00782DCB">
        <w:rPr>
          <w:rFonts w:ascii="Georgia" w:hAnsi="Georgia"/>
          <w:sz w:val="12"/>
        </w:rPr>
        <w:t>. For its part,</w:t>
      </w:r>
      <w:r w:rsidRPr="001E1988">
        <w:rPr>
          <w:rFonts w:ascii="Georgia" w:hAnsi="Georgia"/>
        </w:rPr>
        <w:t xml:space="preserve"> </w:t>
      </w:r>
      <w:r w:rsidRPr="001E1988">
        <w:rPr>
          <w:rFonts w:ascii="Georgia" w:hAnsi="Georgia"/>
          <w:b/>
          <w:highlight w:val="green"/>
          <w:u w:val="thick"/>
        </w:rPr>
        <w:t>Latin America’s rising economies will</w:t>
      </w:r>
      <w:r w:rsidRPr="001E1988">
        <w:rPr>
          <w:rFonts w:ascii="Georgia" w:hAnsi="Georgia"/>
          <w:b/>
          <w:u w:val="thick"/>
        </w:rPr>
        <w:t xml:space="preserve"> </w:t>
      </w:r>
      <w:r w:rsidRPr="00782DCB">
        <w:rPr>
          <w:rFonts w:ascii="Georgia" w:hAnsi="Georgia"/>
          <w:b/>
          <w:sz w:val="12"/>
          <w:u w:val="thick"/>
        </w:rPr>
        <w:t>inevitably</w:t>
      </w:r>
      <w:r w:rsidRPr="001E1988">
        <w:rPr>
          <w:rFonts w:ascii="Georgia" w:hAnsi="Georgia"/>
          <w:b/>
          <w:u w:val="thick"/>
        </w:rPr>
        <w:t xml:space="preserve"> </w:t>
      </w:r>
      <w:r w:rsidRPr="001E1988">
        <w:rPr>
          <w:rFonts w:ascii="Georgia" w:hAnsi="Georgia"/>
          <w:b/>
          <w:highlight w:val="green"/>
          <w:u w:val="thick"/>
        </w:rPr>
        <w:t>become</w:t>
      </w:r>
      <w:r w:rsidRPr="001E1988">
        <w:rPr>
          <w:rFonts w:ascii="Georgia" w:hAnsi="Georgia"/>
          <w:b/>
          <w:u w:val="thick"/>
        </w:rPr>
        <w:t xml:space="preserve"> </w:t>
      </w:r>
      <w:r w:rsidRPr="00782DCB">
        <w:rPr>
          <w:rFonts w:ascii="Georgia" w:hAnsi="Georgia"/>
          <w:b/>
          <w:sz w:val="12"/>
          <w:u w:val="thick"/>
        </w:rPr>
        <w:t>more and more</w:t>
      </w:r>
      <w:r w:rsidRPr="001E1988">
        <w:rPr>
          <w:rFonts w:ascii="Georgia" w:hAnsi="Georgia"/>
          <w:b/>
          <w:u w:val="thick"/>
        </w:rPr>
        <w:t xml:space="preserve"> </w:t>
      </w:r>
      <w:r w:rsidRPr="001E1988">
        <w:rPr>
          <w:rFonts w:ascii="Georgia" w:hAnsi="Georgia"/>
          <w:b/>
          <w:highlight w:val="green"/>
          <w:u w:val="thick"/>
        </w:rPr>
        <w:t>crucial to the U</w:t>
      </w:r>
      <w:r w:rsidRPr="00782DCB">
        <w:rPr>
          <w:rFonts w:ascii="Georgia" w:hAnsi="Georgia"/>
          <w:b/>
          <w:sz w:val="12"/>
          <w:u w:val="thick"/>
        </w:rPr>
        <w:t>nited</w:t>
      </w:r>
      <w:r w:rsidRPr="001E1988">
        <w:rPr>
          <w:rFonts w:ascii="Georgia" w:hAnsi="Georgia"/>
          <w:b/>
          <w:u w:val="thick"/>
        </w:rPr>
        <w:t xml:space="preserve"> </w:t>
      </w:r>
      <w:r w:rsidRPr="001E1988">
        <w:rPr>
          <w:rFonts w:ascii="Georgia" w:hAnsi="Georgia"/>
          <w:b/>
          <w:highlight w:val="green"/>
          <w:u w:val="thick"/>
        </w:rPr>
        <w:t>S</w:t>
      </w:r>
      <w:r w:rsidRPr="00782DCB">
        <w:rPr>
          <w:rFonts w:ascii="Georgia" w:hAnsi="Georgia"/>
          <w:b/>
          <w:sz w:val="12"/>
          <w:u w:val="thick"/>
        </w:rPr>
        <w:t xml:space="preserve">tates’ economic future. </w:t>
      </w:r>
      <w:r w:rsidRPr="001E1988">
        <w:rPr>
          <w:rFonts w:ascii="Georgia" w:hAnsi="Georgia"/>
          <w:b/>
          <w:highlight w:val="green"/>
          <w:u w:val="thick"/>
        </w:rPr>
        <w:t>The U</w:t>
      </w:r>
      <w:r w:rsidRPr="00782DCB">
        <w:rPr>
          <w:rFonts w:ascii="Georgia" w:hAnsi="Georgia"/>
          <w:sz w:val="12"/>
        </w:rPr>
        <w:t>nited</w:t>
      </w:r>
      <w:r w:rsidRPr="001E1988">
        <w:rPr>
          <w:rFonts w:ascii="Georgia" w:hAnsi="Georgia"/>
        </w:rPr>
        <w:t xml:space="preserve"> </w:t>
      </w:r>
      <w:r w:rsidRPr="001E1988">
        <w:rPr>
          <w:rFonts w:ascii="Georgia" w:hAnsi="Georgia"/>
          <w:b/>
          <w:highlight w:val="green"/>
          <w:u w:val="thick"/>
        </w:rPr>
        <w:t>S</w:t>
      </w:r>
      <w:r w:rsidRPr="00782DCB">
        <w:rPr>
          <w:rFonts w:ascii="Georgia" w:hAnsi="Georgia"/>
          <w:sz w:val="12"/>
        </w:rPr>
        <w:t xml:space="preserve">tates and many nations of Latin America and the Caribbean </w:t>
      </w:r>
      <w:r w:rsidRPr="001E1988">
        <w:rPr>
          <w:rFonts w:ascii="Georgia" w:hAnsi="Georgia"/>
          <w:b/>
          <w:highlight w:val="green"/>
          <w:u w:val="thick"/>
        </w:rPr>
        <w:t>would</w:t>
      </w:r>
      <w:r w:rsidRPr="001E1988">
        <w:rPr>
          <w:rFonts w:ascii="Georgia" w:hAnsi="Georgia"/>
        </w:rPr>
        <w:t xml:space="preserve"> </w:t>
      </w:r>
      <w:r w:rsidRPr="00782DCB">
        <w:rPr>
          <w:rFonts w:ascii="Georgia" w:hAnsi="Georgia"/>
          <w:sz w:val="12"/>
        </w:rPr>
        <w:t>also</w:t>
      </w:r>
      <w:r w:rsidRPr="001E1988">
        <w:rPr>
          <w:rFonts w:ascii="Georgia" w:hAnsi="Georgia"/>
        </w:rPr>
        <w:t xml:space="preserve"> </w:t>
      </w:r>
      <w:r w:rsidRPr="001E1988">
        <w:rPr>
          <w:rFonts w:ascii="Georgia" w:hAnsi="Georgia"/>
          <w:b/>
          <w:highlight w:val="green"/>
          <w:u w:val="thick"/>
        </w:rPr>
        <w:t>gain</w:t>
      </w:r>
      <w:r w:rsidRPr="001E1988">
        <w:rPr>
          <w:rFonts w:ascii="Georgia" w:hAnsi="Georgia"/>
          <w:b/>
          <w:u w:val="thick"/>
        </w:rPr>
        <w:t xml:space="preserve"> </w:t>
      </w:r>
      <w:r w:rsidRPr="00782DCB">
        <w:rPr>
          <w:rFonts w:ascii="Georgia" w:hAnsi="Georgia"/>
          <w:b/>
          <w:sz w:val="12"/>
          <w:u w:val="thick"/>
        </w:rPr>
        <w:t>a great deal</w:t>
      </w:r>
      <w:r w:rsidRPr="001E1988">
        <w:rPr>
          <w:rFonts w:ascii="Georgia" w:hAnsi="Georgia"/>
          <w:b/>
          <w:u w:val="thick"/>
        </w:rPr>
        <w:t xml:space="preserve"> </w:t>
      </w:r>
      <w:r w:rsidRPr="001E1988">
        <w:rPr>
          <w:rFonts w:ascii="Georgia" w:hAnsi="Georgia"/>
          <w:b/>
          <w:highlight w:val="green"/>
          <w:u w:val="thick"/>
        </w:rPr>
        <w:t xml:space="preserve">by more cooperation </w:t>
      </w:r>
      <w:r w:rsidRPr="00236A27">
        <w:rPr>
          <w:rFonts w:ascii="Georgia" w:hAnsi="Georgia"/>
          <w:b/>
          <w:sz w:val="12"/>
          <w:u w:val="thick"/>
        </w:rPr>
        <w:t xml:space="preserve">on such global matters as </w:t>
      </w:r>
      <w:r w:rsidRPr="009A7B28">
        <w:rPr>
          <w:rFonts w:ascii="Georgia" w:hAnsi="Georgia"/>
          <w:b/>
          <w:highlight w:val="green"/>
          <w:u w:val="thick"/>
        </w:rPr>
        <w:t>climate change</w:t>
      </w:r>
      <w:r w:rsidRPr="00236A27">
        <w:rPr>
          <w:rFonts w:ascii="Georgia" w:hAnsi="Georgia"/>
          <w:sz w:val="12"/>
        </w:rPr>
        <w:t>, nuclear non-</w:t>
      </w:r>
      <w:r w:rsidRPr="009A7B28">
        <w:rPr>
          <w:rFonts w:ascii="Georgia" w:hAnsi="Georgia"/>
          <w:b/>
          <w:highlight w:val="green"/>
          <w:u w:val="single"/>
        </w:rPr>
        <w:t>prolif</w:t>
      </w:r>
      <w:r w:rsidRPr="009A7B28">
        <w:rPr>
          <w:rFonts w:ascii="Georgia" w:hAnsi="Georgia"/>
          <w:sz w:val="12"/>
        </w:rPr>
        <w:t>eration,</w:t>
      </w:r>
      <w:r w:rsidRPr="009A7B28">
        <w:rPr>
          <w:rFonts w:ascii="Georgia" w:hAnsi="Georgia"/>
          <w:b/>
          <w:sz w:val="12"/>
          <w:u w:val="thick"/>
        </w:rPr>
        <w:t xml:space="preserve"> and</w:t>
      </w:r>
      <w:r w:rsidRPr="00236A27">
        <w:rPr>
          <w:rFonts w:ascii="Georgia" w:hAnsi="Georgia"/>
          <w:b/>
          <w:sz w:val="12"/>
          <w:u w:val="thick"/>
        </w:rPr>
        <w:t xml:space="preserve"> democracy and human rights.</w:t>
      </w:r>
      <w:r w:rsidRPr="00236A27">
        <w:rPr>
          <w:rFonts w:ascii="Georgia" w:hAnsi="Georgia"/>
          <w:b/>
          <w:sz w:val="12"/>
        </w:rPr>
        <w:t xml:space="preserve"> </w:t>
      </w:r>
      <w:r w:rsidRPr="00236A27">
        <w:rPr>
          <w:rFonts w:ascii="Georgia" w:hAnsi="Georgia"/>
          <w:sz w:val="12"/>
        </w:rPr>
        <w:t>With a rapidly expanding US Hispanic population of more than 50 million, the cultural and demographic integration of the United States and Latin America is proceeding at an accelerating pace, setting a firmer basis for hemispheric partnership Despite the multiple opportunities and potential benefits</w:t>
      </w:r>
      <w:r w:rsidRPr="00782DCB">
        <w:rPr>
          <w:rFonts w:ascii="Georgia" w:hAnsi="Georgia"/>
          <w:sz w:val="12"/>
        </w:rPr>
        <w:t xml:space="preserve">, </w:t>
      </w:r>
      <w:r w:rsidRPr="00782DCB">
        <w:rPr>
          <w:rFonts w:ascii="Georgia" w:hAnsi="Georgia"/>
          <w:b/>
          <w:sz w:val="12"/>
          <w:u w:val="thick"/>
        </w:rPr>
        <w:t>relations</w:t>
      </w:r>
      <w:r w:rsidRPr="00782DCB">
        <w:rPr>
          <w:rFonts w:ascii="Georgia" w:hAnsi="Georgia"/>
          <w:sz w:val="12"/>
        </w:rPr>
        <w:t xml:space="preserve"> between the United States and Latin America </w:t>
      </w:r>
      <w:r w:rsidRPr="00782DCB">
        <w:rPr>
          <w:rFonts w:ascii="Georgia" w:hAnsi="Georgia"/>
          <w:b/>
          <w:sz w:val="12"/>
          <w:u w:val="thick"/>
        </w:rPr>
        <w:t>remain disappointing .</w:t>
      </w:r>
      <w:r w:rsidRPr="001E1988">
        <w:rPr>
          <w:rFonts w:ascii="Georgia" w:hAnsi="Georgia"/>
          <w:b/>
          <w:u w:val="thick"/>
        </w:rPr>
        <w:t xml:space="preserve"> </w:t>
      </w:r>
      <w:r w:rsidRPr="001E1988">
        <w:rPr>
          <w:rFonts w:ascii="Georgia" w:hAnsi="Georgia"/>
          <w:b/>
          <w:highlight w:val="green"/>
          <w:u w:val="thick"/>
        </w:rPr>
        <w:t>If new opportunities are not seized, relations</w:t>
      </w:r>
      <w:r w:rsidRPr="001E1988">
        <w:rPr>
          <w:rFonts w:ascii="Georgia" w:hAnsi="Georgia"/>
          <w:b/>
          <w:u w:val="thick"/>
        </w:rPr>
        <w:t xml:space="preserve"> </w:t>
      </w:r>
      <w:r w:rsidRPr="00782DCB">
        <w:rPr>
          <w:rFonts w:ascii="Georgia" w:hAnsi="Georgia"/>
          <w:b/>
          <w:sz w:val="12"/>
          <w:u w:val="thick"/>
        </w:rPr>
        <w:t>will likely</w:t>
      </w:r>
      <w:r w:rsidRPr="001E1988">
        <w:rPr>
          <w:rFonts w:ascii="Georgia" w:hAnsi="Georgia"/>
          <w:b/>
          <w:u w:val="thick"/>
        </w:rPr>
        <w:t xml:space="preserve"> </w:t>
      </w:r>
      <w:r w:rsidRPr="001E1988">
        <w:rPr>
          <w:rFonts w:ascii="Georgia" w:hAnsi="Georgia"/>
          <w:b/>
          <w:highlight w:val="green"/>
          <w:u w:val="thick"/>
        </w:rPr>
        <w:t>continue to drift apart</w:t>
      </w:r>
      <w:r w:rsidRPr="001E1988">
        <w:rPr>
          <w:rFonts w:ascii="Georgia" w:hAnsi="Georgia"/>
        </w:rPr>
        <w:t xml:space="preserve"> </w:t>
      </w:r>
      <w:r w:rsidRPr="00782DCB">
        <w:rPr>
          <w:rFonts w:ascii="Georgia" w:hAnsi="Georgia"/>
          <w:b/>
          <w:sz w:val="12"/>
          <w:u w:val="thick"/>
        </w:rPr>
        <w:t xml:space="preserve">. The longer the current situation persists, the harder it will be to reverse course and rebuild vigorous cooperation . Hemispheric </w:t>
      </w:r>
      <w:r w:rsidRPr="001E1988">
        <w:rPr>
          <w:rFonts w:ascii="Georgia" w:hAnsi="Georgia"/>
          <w:b/>
          <w:highlight w:val="green"/>
          <w:u w:val="thick"/>
        </w:rPr>
        <w:t xml:space="preserve">affairs require </w:t>
      </w:r>
      <w:r w:rsidRPr="001E1988">
        <w:rPr>
          <w:rFonts w:ascii="Georgia" w:hAnsi="Georgia"/>
          <w:b/>
          <w:iCs/>
          <w:highlight w:val="green"/>
          <w:u w:val="thick"/>
          <w:bdr w:val="single" w:sz="12" w:space="0" w:color="auto"/>
        </w:rPr>
        <w:t>urgent attention</w:t>
      </w:r>
      <w:r w:rsidRPr="00782DCB">
        <w:rPr>
          <w:rFonts w:ascii="Georgia" w:hAnsi="Georgia"/>
          <w:sz w:val="12"/>
        </w:rPr>
        <w:t>—both from the United States</w:t>
      </w:r>
      <w:r w:rsidRPr="001E1988">
        <w:rPr>
          <w:rFonts w:ascii="Georgia" w:hAnsi="Georgia"/>
        </w:rPr>
        <w:t xml:space="preserve"> </w:t>
      </w:r>
    </w:p>
    <w:p w:rsidR="00236A27" w:rsidRPr="007650F0" w:rsidRDefault="00236A27" w:rsidP="00236A27">
      <w:pPr>
        <w:rPr>
          <w:rFonts w:ascii="Georgia" w:hAnsi="Georgia"/>
          <w:sz w:val="12"/>
          <w:szCs w:val="20"/>
        </w:rPr>
      </w:pPr>
      <w:r w:rsidRPr="007650F0">
        <w:rPr>
          <w:rFonts w:ascii="Georgia" w:eastAsia="MS Gothic" w:hAnsi="Georgia" w:cs="Times New Roman"/>
          <w:iCs/>
          <w:szCs w:val="22"/>
        </w:rPr>
        <w:t>Economic decline causes global nuclear war---my impact has a strong statistical basis</w:t>
      </w:r>
      <w:r w:rsidRPr="007650F0">
        <w:rPr>
          <w:rFonts w:ascii="Georgia" w:eastAsia="MS Gothic" w:hAnsi="Georgia" w:cs="Times New Roman"/>
          <w:b/>
          <w:iCs/>
          <w:szCs w:val="22"/>
        </w:rPr>
        <w:t xml:space="preserve"> </w:t>
      </w:r>
      <w:r w:rsidRPr="007650F0">
        <w:rPr>
          <w:rFonts w:ascii="Georgia" w:eastAsia="Calibri" w:hAnsi="Georgia" w:cs="Times New Roman"/>
          <w:b/>
          <w:bCs/>
          <w:szCs w:val="22"/>
          <w:u w:val="single"/>
        </w:rPr>
        <w:t>Royal 10</w:t>
      </w:r>
      <w:r w:rsidRPr="007650F0">
        <w:rPr>
          <w:rStyle w:val="FootnoteReference"/>
          <w:rFonts w:ascii="Georgia" w:eastAsia="Calibri" w:hAnsi="Georgia" w:cs="Times New Roman"/>
          <w:b/>
          <w:bCs/>
          <w:szCs w:val="22"/>
        </w:rPr>
        <w:footnoteReference w:id="1"/>
      </w:r>
      <w:r w:rsidRPr="007650F0">
        <w:rPr>
          <w:rFonts w:ascii="Georgia" w:eastAsia="Calibri" w:hAnsi="Georgia" w:cs="Times New Roman"/>
          <w:szCs w:val="22"/>
        </w:rPr>
        <w:t xml:space="preserve"> </w:t>
      </w:r>
    </w:p>
    <w:p w:rsidR="00054A6A" w:rsidRPr="00054A6A" w:rsidRDefault="00236A27" w:rsidP="00054A6A">
      <w:pPr>
        <w:ind w:left="720"/>
        <w:rPr>
          <w:rStyle w:val="Style13ptBold"/>
        </w:rPr>
      </w:pPr>
      <w:r w:rsidRPr="007650F0">
        <w:rPr>
          <w:rFonts w:ascii="Georgia" w:eastAsia="Calibri" w:hAnsi="Georgia" w:cs="Times New Roman"/>
          <w:sz w:val="12"/>
          <w:szCs w:val="22"/>
        </w:rPr>
        <w:t>Less intuitive is how periods of</w:t>
      </w:r>
      <w:r w:rsidRPr="007650F0">
        <w:rPr>
          <w:rFonts w:ascii="Georgia" w:eastAsia="Calibri" w:hAnsi="Georgia" w:cs="Times New Roman"/>
          <w:szCs w:val="22"/>
        </w:rPr>
        <w:t xml:space="preserve"> </w:t>
      </w:r>
      <w:r w:rsidRPr="007650F0">
        <w:rPr>
          <w:rFonts w:ascii="Georgia" w:eastAsia="Calibri" w:hAnsi="Georgia" w:cs="Times New Roman"/>
          <w:b/>
          <w:szCs w:val="22"/>
          <w:highlight w:val="cyan"/>
          <w:u w:val="single"/>
        </w:rPr>
        <w:t>economic decline may increase</w:t>
      </w:r>
      <w:r w:rsidRPr="007650F0">
        <w:rPr>
          <w:rFonts w:ascii="Georgia" w:eastAsia="Calibri" w:hAnsi="Georgia" w:cs="Times New Roman"/>
          <w:b/>
          <w:szCs w:val="22"/>
          <w:u w:val="single"/>
        </w:rPr>
        <w:t xml:space="preserve"> </w:t>
      </w:r>
      <w:r w:rsidRPr="007650F0">
        <w:rPr>
          <w:rFonts w:ascii="Georgia" w:eastAsia="Calibri" w:hAnsi="Georgia" w:cs="Times New Roman"/>
          <w:b/>
          <w:sz w:val="12"/>
          <w:szCs w:val="22"/>
          <w:u w:val="single"/>
        </w:rPr>
        <w:t>the likelihood of external</w:t>
      </w:r>
      <w:r w:rsidRPr="007650F0">
        <w:rPr>
          <w:rFonts w:ascii="Georgia" w:eastAsia="Calibri" w:hAnsi="Georgia" w:cs="Times New Roman"/>
          <w:b/>
          <w:szCs w:val="22"/>
          <w:u w:val="single"/>
        </w:rPr>
        <w:t xml:space="preserve"> </w:t>
      </w:r>
      <w:r w:rsidRPr="007650F0">
        <w:rPr>
          <w:rFonts w:ascii="Georgia" w:eastAsia="Calibri" w:hAnsi="Georgia" w:cs="Times New Roman"/>
          <w:b/>
          <w:szCs w:val="22"/>
          <w:highlight w:val="cyan"/>
          <w:u w:val="single"/>
        </w:rPr>
        <w:t>conflict</w:t>
      </w:r>
      <w:r w:rsidRPr="007650F0">
        <w:rPr>
          <w:rFonts w:ascii="Georgia" w:eastAsia="Calibri" w:hAnsi="Georgia" w:cs="Calibri"/>
          <w:szCs w:val="22"/>
          <w:u w:val="single"/>
        </w:rPr>
        <w:t>.</w:t>
      </w:r>
      <w:r w:rsidRPr="007650F0">
        <w:rPr>
          <w:rFonts w:ascii="Georgia" w:eastAsia="Calibri" w:hAnsi="Georgia" w:cs="Times New Roman"/>
          <w:szCs w:val="22"/>
        </w:rPr>
        <w:t xml:space="preserve"> </w:t>
      </w:r>
      <w:r w:rsidRPr="007650F0">
        <w:rPr>
          <w:rFonts w:ascii="Georgia" w:eastAsia="Calibri" w:hAnsi="Georgia" w:cs="Times New Roman"/>
          <w:sz w:val="12"/>
          <w:szCs w:val="22"/>
        </w:rPr>
        <w:t xml:space="preserve">Political science literature has contributed a moderate degree of attention to the impact of economic decline and the security and defence behaviour of interdependent states. Research in this vein has been considered at systemic, dyadic and national levels. Several notable contributions follow. First, on the systemic level, Pollins (2008) advances Modelski and Thompson's (1996) work on leadership cycle theory, finding that </w:t>
      </w:r>
      <w:r w:rsidRPr="007650F0">
        <w:rPr>
          <w:rFonts w:ascii="Georgia" w:eastAsia="Calibri" w:hAnsi="Georgia" w:cs="Times New Roman"/>
          <w:b/>
          <w:sz w:val="12"/>
          <w:szCs w:val="22"/>
          <w:u w:val="single"/>
        </w:rPr>
        <w:t>rhythms in the global economy are associated with the rise and fall of a pre-eminent power and the often bloody transition from one pre-eminent leader to the next</w:t>
      </w:r>
      <w:r w:rsidRPr="007650F0">
        <w:rPr>
          <w:rFonts w:ascii="Georgia" w:eastAsia="Calibri" w:hAnsi="Georgia" w:cs="Times New Roman"/>
          <w:sz w:val="12"/>
          <w:szCs w:val="22"/>
        </w:rPr>
        <w:t xml:space="preserve">. As such, </w:t>
      </w:r>
      <w:r w:rsidRPr="007650F0">
        <w:rPr>
          <w:rFonts w:ascii="Georgia" w:eastAsia="Calibri" w:hAnsi="Georgia" w:cs="Times New Roman"/>
          <w:b/>
          <w:sz w:val="12"/>
          <w:szCs w:val="22"/>
          <w:u w:val="single"/>
        </w:rPr>
        <w:t>exogenous shocks such as</w:t>
      </w:r>
      <w:r w:rsidRPr="007650F0">
        <w:rPr>
          <w:rFonts w:ascii="Georgia" w:eastAsia="Calibri" w:hAnsi="Georgia" w:cs="Times New Roman"/>
          <w:b/>
          <w:szCs w:val="22"/>
          <w:u w:val="single"/>
        </w:rPr>
        <w:t xml:space="preserve"> </w:t>
      </w:r>
      <w:r w:rsidRPr="007650F0">
        <w:rPr>
          <w:rFonts w:ascii="Georgia" w:eastAsia="Batang" w:hAnsi="Georgia" w:cs="Times New Roman"/>
          <w:b/>
          <w:szCs w:val="22"/>
          <w:highlight w:val="cyan"/>
          <w:u w:val="single"/>
        </w:rPr>
        <w:t>economic crises</w:t>
      </w:r>
      <w:r w:rsidRPr="007650F0">
        <w:rPr>
          <w:rFonts w:ascii="Georgia" w:eastAsia="Batang" w:hAnsi="Georgia" w:cs="Times New Roman"/>
          <w:b/>
          <w:szCs w:val="22"/>
          <w:u w:val="single"/>
        </w:rPr>
        <w:t xml:space="preserve"> </w:t>
      </w:r>
      <w:r w:rsidRPr="007650F0">
        <w:rPr>
          <w:rFonts w:ascii="Georgia" w:eastAsia="Batang" w:hAnsi="Georgia" w:cs="Times New Roman"/>
          <w:b/>
          <w:sz w:val="12"/>
          <w:szCs w:val="22"/>
          <w:u w:val="single"/>
        </w:rPr>
        <w:t>could</w:t>
      </w:r>
      <w:r w:rsidRPr="007650F0">
        <w:rPr>
          <w:rFonts w:ascii="Georgia" w:eastAsia="Batang" w:hAnsi="Georgia" w:cs="Times New Roman"/>
          <w:b/>
          <w:szCs w:val="22"/>
          <w:u w:val="single"/>
        </w:rPr>
        <w:t xml:space="preserve"> </w:t>
      </w:r>
      <w:r w:rsidRPr="007650F0">
        <w:rPr>
          <w:rFonts w:ascii="Georgia" w:eastAsia="Batang" w:hAnsi="Georgia" w:cs="Times New Roman"/>
          <w:b/>
          <w:szCs w:val="22"/>
          <w:highlight w:val="cyan"/>
          <w:u w:val="single"/>
        </w:rPr>
        <w:t>usher</w:t>
      </w:r>
      <w:r w:rsidRPr="007650F0">
        <w:rPr>
          <w:rFonts w:ascii="Georgia" w:eastAsia="Batang" w:hAnsi="Georgia" w:cs="Times New Roman"/>
          <w:b/>
          <w:szCs w:val="22"/>
          <w:u w:val="single"/>
        </w:rPr>
        <w:t xml:space="preserve"> </w:t>
      </w:r>
      <w:r w:rsidRPr="007650F0">
        <w:rPr>
          <w:rFonts w:ascii="Georgia" w:eastAsia="Batang" w:hAnsi="Georgia" w:cs="Times New Roman"/>
          <w:b/>
          <w:sz w:val="12"/>
          <w:szCs w:val="22"/>
          <w:u w:val="single"/>
        </w:rPr>
        <w:t>in</w:t>
      </w:r>
      <w:r w:rsidRPr="007650F0">
        <w:rPr>
          <w:rFonts w:ascii="Georgia" w:eastAsia="Batang" w:hAnsi="Georgia" w:cs="Times New Roman"/>
          <w:b/>
          <w:szCs w:val="22"/>
          <w:u w:val="single"/>
        </w:rPr>
        <w:t xml:space="preserve"> </w:t>
      </w:r>
      <w:r w:rsidRPr="007650F0">
        <w:rPr>
          <w:rFonts w:ascii="Georgia" w:eastAsia="Batang" w:hAnsi="Georgia" w:cs="Times New Roman"/>
          <w:b/>
          <w:szCs w:val="22"/>
          <w:highlight w:val="cyan"/>
          <w:u w:val="single"/>
        </w:rPr>
        <w:t>a redistribution of</w:t>
      </w:r>
      <w:r w:rsidRPr="007650F0">
        <w:rPr>
          <w:rFonts w:ascii="Georgia" w:eastAsia="Batang" w:hAnsi="Georgia" w:cs="Times New Roman"/>
          <w:b/>
          <w:szCs w:val="22"/>
          <w:u w:val="single"/>
        </w:rPr>
        <w:t xml:space="preserve"> </w:t>
      </w:r>
      <w:r w:rsidRPr="007650F0">
        <w:rPr>
          <w:rFonts w:ascii="Georgia" w:eastAsia="Batang" w:hAnsi="Georgia" w:cs="Times New Roman"/>
          <w:b/>
          <w:sz w:val="12"/>
          <w:szCs w:val="22"/>
          <w:u w:val="single"/>
        </w:rPr>
        <w:t>relative</w:t>
      </w:r>
      <w:r w:rsidRPr="007650F0">
        <w:rPr>
          <w:rFonts w:ascii="Georgia" w:eastAsia="Batang" w:hAnsi="Georgia" w:cs="Times New Roman"/>
          <w:b/>
          <w:szCs w:val="22"/>
          <w:u w:val="single"/>
        </w:rPr>
        <w:t xml:space="preserve"> </w:t>
      </w:r>
      <w:r w:rsidRPr="007650F0">
        <w:rPr>
          <w:rFonts w:ascii="Georgia" w:eastAsia="Batang" w:hAnsi="Georgia" w:cs="Times New Roman"/>
          <w:b/>
          <w:szCs w:val="22"/>
          <w:highlight w:val="cyan"/>
          <w:u w:val="single"/>
        </w:rPr>
        <w:t>power</w:t>
      </w:r>
      <w:r w:rsidRPr="007650F0">
        <w:rPr>
          <w:rFonts w:ascii="Georgia" w:eastAsia="Calibri" w:hAnsi="Georgia" w:cs="Times New Roman"/>
          <w:szCs w:val="22"/>
        </w:rPr>
        <w:t xml:space="preserve"> </w:t>
      </w:r>
      <w:r w:rsidRPr="007650F0">
        <w:rPr>
          <w:rFonts w:ascii="Georgia" w:eastAsia="Calibri" w:hAnsi="Georgia" w:cs="Times New Roman"/>
          <w:sz w:val="12"/>
          <w:szCs w:val="22"/>
        </w:rPr>
        <w:t>(see also Gilpin. 1981)</w:t>
      </w:r>
      <w:r w:rsidRPr="007650F0">
        <w:rPr>
          <w:rFonts w:ascii="Georgia" w:eastAsia="Calibri" w:hAnsi="Georgia" w:cs="Times New Roman"/>
          <w:szCs w:val="22"/>
        </w:rPr>
        <w:t xml:space="preserve"> </w:t>
      </w:r>
      <w:r w:rsidRPr="007650F0">
        <w:rPr>
          <w:rFonts w:ascii="Georgia" w:eastAsia="Calibri" w:hAnsi="Georgia" w:cs="Times New Roman"/>
          <w:b/>
          <w:szCs w:val="22"/>
          <w:highlight w:val="cyan"/>
          <w:u w:val="single"/>
        </w:rPr>
        <w:t>that leads to</w:t>
      </w:r>
      <w:r w:rsidRPr="007650F0">
        <w:rPr>
          <w:rFonts w:ascii="Georgia" w:eastAsia="Calibri" w:hAnsi="Georgia" w:cs="Times New Roman"/>
          <w:b/>
          <w:szCs w:val="22"/>
          <w:u w:val="single"/>
        </w:rPr>
        <w:t xml:space="preserve"> </w:t>
      </w:r>
      <w:r w:rsidRPr="007650F0">
        <w:rPr>
          <w:rFonts w:ascii="Georgia" w:eastAsia="Calibri" w:hAnsi="Georgia" w:cs="Times New Roman"/>
          <w:b/>
          <w:szCs w:val="22"/>
          <w:highlight w:val="cyan"/>
          <w:u w:val="single"/>
        </w:rPr>
        <w:t>uncertainty</w:t>
      </w:r>
      <w:r w:rsidRPr="007650F0">
        <w:rPr>
          <w:rFonts w:ascii="Georgia" w:eastAsia="Calibri" w:hAnsi="Georgia" w:cs="Times New Roman"/>
          <w:szCs w:val="22"/>
        </w:rPr>
        <w:t xml:space="preserve"> </w:t>
      </w:r>
      <w:r w:rsidRPr="007650F0">
        <w:rPr>
          <w:rFonts w:ascii="Georgia" w:eastAsia="Calibri" w:hAnsi="Georgia" w:cs="Times New Roman"/>
          <w:sz w:val="12"/>
          <w:szCs w:val="22"/>
        </w:rPr>
        <w:t xml:space="preserve">about power balances, </w:t>
      </w:r>
      <w:r w:rsidRPr="007650F0">
        <w:rPr>
          <w:rFonts w:ascii="Georgia" w:eastAsia="Calibri" w:hAnsi="Georgia" w:cs="Times New Roman"/>
          <w:b/>
          <w:szCs w:val="22"/>
          <w:highlight w:val="cyan"/>
          <w:u w:val="single"/>
        </w:rPr>
        <w:t>increasing</w:t>
      </w:r>
      <w:r w:rsidRPr="007650F0">
        <w:rPr>
          <w:rFonts w:ascii="Georgia" w:eastAsia="Calibri" w:hAnsi="Georgia" w:cs="Times New Roman"/>
          <w:b/>
          <w:szCs w:val="22"/>
          <w:u w:val="single"/>
        </w:rPr>
        <w:t xml:space="preserve"> </w:t>
      </w:r>
      <w:r w:rsidRPr="007650F0">
        <w:rPr>
          <w:rFonts w:ascii="Georgia" w:eastAsia="Calibri" w:hAnsi="Georgia" w:cs="Times New Roman"/>
          <w:b/>
          <w:sz w:val="12"/>
          <w:szCs w:val="22"/>
          <w:u w:val="single"/>
        </w:rPr>
        <w:t>the risk of</w:t>
      </w:r>
      <w:r w:rsidRPr="007650F0">
        <w:rPr>
          <w:rFonts w:ascii="Georgia" w:eastAsia="Calibri" w:hAnsi="Georgia" w:cs="Times New Roman"/>
          <w:b/>
          <w:szCs w:val="22"/>
          <w:u w:val="single"/>
        </w:rPr>
        <w:t xml:space="preserve"> </w:t>
      </w:r>
      <w:r w:rsidRPr="007650F0">
        <w:rPr>
          <w:rFonts w:ascii="Georgia" w:eastAsia="Calibri" w:hAnsi="Georgia" w:cs="Times New Roman"/>
          <w:b/>
          <w:szCs w:val="22"/>
          <w:highlight w:val="cyan"/>
          <w:u w:val="single"/>
        </w:rPr>
        <w:t>miscalc</w:t>
      </w:r>
      <w:r w:rsidRPr="007650F0">
        <w:rPr>
          <w:rFonts w:ascii="Georgia" w:eastAsia="Calibri" w:hAnsi="Georgia" w:cs="Times New Roman"/>
          <w:sz w:val="12"/>
          <w:szCs w:val="22"/>
        </w:rPr>
        <w:t xml:space="preserve">ulation (Feaver, 1995). Alternatively, </w:t>
      </w:r>
      <w:r w:rsidRPr="007650F0">
        <w:rPr>
          <w:rFonts w:ascii="Georgia" w:eastAsia="Calibri" w:hAnsi="Georgia" w:cs="Times New Roman"/>
          <w:b/>
          <w:sz w:val="12"/>
          <w:szCs w:val="22"/>
          <w:u w:val="single"/>
        </w:rPr>
        <w:t>even a relatively certain redistribution of power could lead to a permissive environment for conflict</w:t>
      </w:r>
      <w:r w:rsidRPr="007650F0">
        <w:rPr>
          <w:rFonts w:ascii="Georgia" w:eastAsia="Calibri" w:hAnsi="Georgia" w:cs="Times New Roman"/>
          <w:sz w:val="12"/>
          <w:szCs w:val="22"/>
        </w:rPr>
        <w:t xml:space="preserve"> as </w:t>
      </w:r>
      <w:r w:rsidRPr="007650F0">
        <w:rPr>
          <w:rFonts w:ascii="Georgia" w:eastAsia="Calibri" w:hAnsi="Georgia" w:cs="Times New Roman"/>
          <w:b/>
          <w:sz w:val="12"/>
          <w:szCs w:val="22"/>
          <w:u w:val="single"/>
        </w:rPr>
        <w:t>a rising power may seek to challenge a declining power</w:t>
      </w:r>
      <w:r w:rsidRPr="007650F0">
        <w:rPr>
          <w:rFonts w:ascii="Georgia" w:eastAsia="Calibri" w:hAnsi="Georgia" w:cs="Times New Roman"/>
          <w:sz w:val="12"/>
          <w:szCs w:val="22"/>
        </w:rPr>
        <w:t xml:space="preserve">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7650F0">
        <w:rPr>
          <w:rFonts w:ascii="Georgia" w:eastAsia="Calibri" w:hAnsi="Georgia" w:cs="Times New Roman"/>
          <w:b/>
          <w:sz w:val="12"/>
          <w:szCs w:val="22"/>
          <w:u w:val="single"/>
        </w:rPr>
        <w:t>'future expectation of trade' is a significant variable in understanding economic conditions and security behaviour</w:t>
      </w:r>
      <w:r w:rsidRPr="007650F0">
        <w:rPr>
          <w:rFonts w:ascii="Georgia" w:eastAsia="Batang" w:hAnsi="Georgia" w:cs="Times New Roman"/>
          <w:b/>
          <w:sz w:val="12"/>
          <w:szCs w:val="22"/>
          <w:u w:val="single"/>
        </w:rPr>
        <w:t xml:space="preserve"> of states</w:t>
      </w:r>
      <w:r w:rsidRPr="007650F0">
        <w:rPr>
          <w:rFonts w:ascii="Georgia" w:eastAsia="Calibri" w:hAnsi="Georgia" w:cs="Times New Roman"/>
          <w:sz w:val="12"/>
          <w:szCs w:val="22"/>
        </w:rPr>
        <w:t xml:space="preserve">. He argues that interdependent states are likely to gain pacific benefits from trade so long as they have an optimistic view of future trade relations. However, </w:t>
      </w:r>
      <w:r w:rsidRPr="007650F0">
        <w:rPr>
          <w:rFonts w:ascii="Georgia" w:eastAsia="Batang" w:hAnsi="Georgia" w:cs="Times New Roman"/>
          <w:b/>
          <w:szCs w:val="22"/>
          <w:highlight w:val="cyan"/>
          <w:u w:val="single"/>
        </w:rPr>
        <w:t>if</w:t>
      </w:r>
      <w:r w:rsidRPr="007650F0">
        <w:rPr>
          <w:rFonts w:ascii="Georgia" w:eastAsia="Batang" w:hAnsi="Georgia" w:cs="Times New Roman"/>
          <w:b/>
          <w:szCs w:val="22"/>
          <w:u w:val="single"/>
        </w:rPr>
        <w:t xml:space="preserve"> </w:t>
      </w:r>
      <w:r w:rsidRPr="007650F0">
        <w:rPr>
          <w:rFonts w:ascii="Georgia" w:eastAsia="Batang" w:hAnsi="Georgia" w:cs="Times New Roman"/>
          <w:b/>
          <w:sz w:val="12"/>
          <w:szCs w:val="22"/>
          <w:u w:val="single"/>
        </w:rPr>
        <w:t>the expectations of future</w:t>
      </w:r>
      <w:r w:rsidRPr="007650F0">
        <w:rPr>
          <w:rFonts w:ascii="Georgia" w:eastAsia="Batang" w:hAnsi="Georgia" w:cs="Times New Roman"/>
          <w:b/>
          <w:szCs w:val="22"/>
          <w:u w:val="single"/>
        </w:rPr>
        <w:t xml:space="preserve"> </w:t>
      </w:r>
      <w:r w:rsidRPr="007650F0">
        <w:rPr>
          <w:rFonts w:ascii="Georgia" w:eastAsia="Batang" w:hAnsi="Georgia" w:cs="Times New Roman"/>
          <w:b/>
          <w:szCs w:val="22"/>
          <w:highlight w:val="cyan"/>
          <w:u w:val="single"/>
        </w:rPr>
        <w:t>trade decline</w:t>
      </w:r>
      <w:r w:rsidRPr="007650F0">
        <w:rPr>
          <w:rFonts w:ascii="Georgia" w:eastAsia="Calibri" w:hAnsi="Georgia" w:cs="Times New Roman"/>
          <w:szCs w:val="22"/>
        </w:rPr>
        <w:t xml:space="preserve">, </w:t>
      </w:r>
      <w:r w:rsidRPr="007650F0">
        <w:rPr>
          <w:rFonts w:ascii="Georgia" w:eastAsia="Calibri" w:hAnsi="Georgia" w:cs="Times New Roman"/>
          <w:sz w:val="12"/>
          <w:szCs w:val="22"/>
        </w:rPr>
        <w:t xml:space="preserve">particularly for difficult to replace items such as energy resources, </w:t>
      </w:r>
      <w:r w:rsidRPr="007650F0">
        <w:rPr>
          <w:rFonts w:ascii="Georgia" w:eastAsia="Calibri" w:hAnsi="Georgia" w:cs="Times New Roman"/>
          <w:b/>
          <w:sz w:val="12"/>
          <w:szCs w:val="22"/>
          <w:u w:val="single"/>
        </w:rPr>
        <w:t xml:space="preserve">the likelihood for conflict increases, as </w:t>
      </w:r>
      <w:r w:rsidRPr="007650F0">
        <w:rPr>
          <w:rFonts w:ascii="Georgia" w:eastAsia="Calibri" w:hAnsi="Georgia" w:cs="Times New Roman"/>
          <w:b/>
          <w:szCs w:val="22"/>
          <w:highlight w:val="cyan"/>
          <w:u w:val="single"/>
        </w:rPr>
        <w:t>states will</w:t>
      </w:r>
      <w:r w:rsidRPr="007650F0">
        <w:rPr>
          <w:rFonts w:ascii="Georgia" w:eastAsia="Calibri" w:hAnsi="Georgia" w:cs="Times New Roman"/>
          <w:b/>
          <w:szCs w:val="22"/>
          <w:u w:val="single"/>
        </w:rPr>
        <w:t xml:space="preserve"> </w:t>
      </w:r>
      <w:r w:rsidRPr="007650F0">
        <w:rPr>
          <w:rFonts w:ascii="Georgia" w:eastAsia="Calibri" w:hAnsi="Georgia" w:cs="Times New Roman"/>
          <w:sz w:val="12"/>
          <w:szCs w:val="22"/>
        </w:rPr>
        <w:t>be inclined to</w:t>
      </w:r>
      <w:r w:rsidRPr="007650F0">
        <w:rPr>
          <w:rFonts w:ascii="Georgia" w:eastAsia="Calibri" w:hAnsi="Georgia" w:cs="Times New Roman"/>
          <w:szCs w:val="22"/>
        </w:rPr>
        <w:t xml:space="preserve"> </w:t>
      </w:r>
      <w:r w:rsidRPr="007650F0">
        <w:rPr>
          <w:rFonts w:ascii="Georgia" w:eastAsia="Calibri" w:hAnsi="Georgia" w:cs="Times New Roman"/>
          <w:b/>
          <w:szCs w:val="22"/>
          <w:highlight w:val="cyan"/>
          <w:u w:val="single"/>
        </w:rPr>
        <w:t>use force to gain</w:t>
      </w:r>
      <w:r w:rsidRPr="007650F0">
        <w:rPr>
          <w:rFonts w:ascii="Georgia" w:eastAsia="Calibri" w:hAnsi="Georgia" w:cs="Times New Roman"/>
          <w:b/>
          <w:szCs w:val="22"/>
          <w:u w:val="single"/>
        </w:rPr>
        <w:t xml:space="preserve"> </w:t>
      </w:r>
      <w:r w:rsidRPr="007650F0">
        <w:rPr>
          <w:rFonts w:ascii="Georgia" w:eastAsia="Calibri" w:hAnsi="Georgia" w:cs="Times New Roman"/>
          <w:b/>
          <w:sz w:val="12"/>
          <w:szCs w:val="22"/>
          <w:u w:val="single"/>
        </w:rPr>
        <w:t>access to those</w:t>
      </w:r>
      <w:r w:rsidRPr="007650F0">
        <w:rPr>
          <w:rFonts w:ascii="Georgia" w:eastAsia="Calibri" w:hAnsi="Georgia" w:cs="Times New Roman"/>
          <w:b/>
          <w:szCs w:val="22"/>
          <w:u w:val="single"/>
        </w:rPr>
        <w:t xml:space="preserve"> </w:t>
      </w:r>
      <w:r w:rsidRPr="007650F0">
        <w:rPr>
          <w:rFonts w:ascii="Georgia" w:eastAsia="Calibri" w:hAnsi="Georgia" w:cs="Times New Roman"/>
          <w:b/>
          <w:szCs w:val="22"/>
          <w:highlight w:val="cyan"/>
          <w:u w:val="single"/>
        </w:rPr>
        <w:t>resources</w:t>
      </w:r>
      <w:r w:rsidRPr="007650F0">
        <w:rPr>
          <w:rFonts w:ascii="Georgia" w:eastAsia="Calibri" w:hAnsi="Georgia" w:cs="Times New Roman"/>
          <w:b/>
          <w:szCs w:val="22"/>
          <w:u w:val="single"/>
        </w:rPr>
        <w:t xml:space="preserve">. </w:t>
      </w:r>
      <w:r w:rsidRPr="007650F0">
        <w:rPr>
          <w:rFonts w:ascii="Georgia" w:eastAsia="Calibri" w:hAnsi="Georgia" w:cs="Times New Roman"/>
          <w:b/>
          <w:sz w:val="12"/>
          <w:szCs w:val="22"/>
          <w:u w:val="single"/>
        </w:rPr>
        <w:t>Crises could</w:t>
      </w:r>
      <w:r w:rsidRPr="007650F0">
        <w:rPr>
          <w:rFonts w:ascii="Georgia" w:eastAsia="Calibri" w:hAnsi="Georgia" w:cs="Times New Roman"/>
          <w:sz w:val="12"/>
          <w:szCs w:val="22"/>
        </w:rPr>
        <w:t xml:space="preserve"> potentially be the </w:t>
      </w:r>
      <w:r w:rsidRPr="007650F0">
        <w:rPr>
          <w:rFonts w:ascii="Georgia" w:eastAsia="Batang" w:hAnsi="Georgia" w:cs="Times New Roman"/>
          <w:b/>
          <w:sz w:val="12"/>
          <w:szCs w:val="22"/>
          <w:u w:val="single"/>
        </w:rPr>
        <w:t>trigger</w:t>
      </w:r>
      <w:r w:rsidRPr="007650F0">
        <w:rPr>
          <w:rFonts w:ascii="Georgia" w:eastAsia="Calibri" w:hAnsi="Georgia" w:cs="Times New Roman"/>
          <w:sz w:val="12"/>
          <w:szCs w:val="22"/>
        </w:rPr>
        <w:t xml:space="preserve"> for </w:t>
      </w:r>
      <w:r w:rsidRPr="007650F0">
        <w:rPr>
          <w:rFonts w:ascii="Georgia" w:eastAsia="Batang" w:hAnsi="Georgia" w:cs="Times New Roman"/>
          <w:b/>
          <w:sz w:val="12"/>
          <w:szCs w:val="22"/>
          <w:u w:val="single"/>
        </w:rPr>
        <w:t>decreased trade expectations</w:t>
      </w:r>
      <w:r w:rsidRPr="007650F0">
        <w:rPr>
          <w:rFonts w:ascii="Georgia" w:eastAsia="Calibri" w:hAnsi="Georgia" w:cs="Times New Roman"/>
          <w:sz w:val="12"/>
          <w:szCs w:val="22"/>
        </w:rPr>
        <w:t xml:space="preserve"> either on its own or because it triggers protectionist moves by interdependent states.4 Third, </w:t>
      </w:r>
      <w:r w:rsidRPr="007650F0">
        <w:rPr>
          <w:rFonts w:ascii="Georgia" w:eastAsia="Batang" w:hAnsi="Georgia" w:cs="Times New Roman"/>
          <w:b/>
          <w:sz w:val="12"/>
          <w:szCs w:val="22"/>
          <w:u w:val="single"/>
        </w:rPr>
        <w:t xml:space="preserve">others have considered the link between economic decline and external armed conflict at a national level. </w:t>
      </w:r>
      <w:r w:rsidRPr="007650F0">
        <w:rPr>
          <w:rFonts w:ascii="Georgia" w:eastAsia="Batang" w:hAnsi="Georgia" w:cs="Times New Roman"/>
          <w:b/>
          <w:szCs w:val="22"/>
          <w:highlight w:val="cyan"/>
          <w:u w:val="single"/>
        </w:rPr>
        <w:t>Blomberg and Hess</w:t>
      </w:r>
      <w:r w:rsidRPr="007650F0">
        <w:rPr>
          <w:rFonts w:ascii="Georgia" w:eastAsia="Calibri" w:hAnsi="Georgia" w:cs="Times New Roman"/>
          <w:szCs w:val="22"/>
        </w:rPr>
        <w:t xml:space="preserve"> </w:t>
      </w:r>
      <w:r w:rsidRPr="007650F0">
        <w:rPr>
          <w:rFonts w:ascii="Georgia" w:eastAsia="Calibri" w:hAnsi="Georgia" w:cs="Times New Roman"/>
          <w:sz w:val="12"/>
          <w:szCs w:val="22"/>
        </w:rPr>
        <w:t>(2002)</w:t>
      </w:r>
      <w:r w:rsidRPr="007650F0">
        <w:rPr>
          <w:rFonts w:ascii="Georgia" w:eastAsia="Calibri" w:hAnsi="Georgia" w:cs="Times New Roman"/>
          <w:szCs w:val="22"/>
        </w:rPr>
        <w:t xml:space="preserve"> </w:t>
      </w:r>
      <w:r w:rsidRPr="007650F0">
        <w:rPr>
          <w:rFonts w:ascii="Georgia" w:eastAsia="Calibri" w:hAnsi="Georgia" w:cs="Times New Roman"/>
          <w:b/>
          <w:szCs w:val="22"/>
          <w:highlight w:val="cyan"/>
          <w:u w:val="single"/>
        </w:rPr>
        <w:t>find a strong</w:t>
      </w:r>
      <w:r w:rsidRPr="007650F0">
        <w:rPr>
          <w:rFonts w:ascii="Georgia" w:eastAsia="Calibri" w:hAnsi="Georgia" w:cs="Times New Roman"/>
          <w:b/>
          <w:szCs w:val="22"/>
          <w:u w:val="single"/>
        </w:rPr>
        <w:t xml:space="preserve"> </w:t>
      </w:r>
      <w:r w:rsidRPr="007650F0">
        <w:rPr>
          <w:rFonts w:ascii="Georgia" w:eastAsia="Calibri" w:hAnsi="Georgia" w:cs="Times New Roman"/>
          <w:b/>
          <w:szCs w:val="22"/>
          <w:highlight w:val="cyan"/>
          <w:u w:val="single"/>
        </w:rPr>
        <w:t>correlation</w:t>
      </w:r>
      <w:r w:rsidRPr="007650F0">
        <w:rPr>
          <w:rFonts w:ascii="Georgia" w:eastAsia="Calibri" w:hAnsi="Georgia" w:cs="Times New Roman"/>
          <w:b/>
          <w:szCs w:val="22"/>
          <w:u w:val="single"/>
        </w:rPr>
        <w:t xml:space="preserve"> </w:t>
      </w:r>
      <w:r w:rsidRPr="007650F0">
        <w:rPr>
          <w:rFonts w:ascii="Georgia" w:eastAsia="Calibri" w:hAnsi="Georgia" w:cs="Times New Roman"/>
          <w:b/>
          <w:sz w:val="12"/>
          <w:szCs w:val="22"/>
          <w:u w:val="single"/>
        </w:rPr>
        <w:t>between internal conflict and external conflict, particularly</w:t>
      </w:r>
      <w:r w:rsidRPr="007650F0">
        <w:rPr>
          <w:rFonts w:ascii="Georgia" w:eastAsia="Calibri" w:hAnsi="Georgia" w:cs="Times New Roman"/>
          <w:b/>
          <w:szCs w:val="22"/>
          <w:u w:val="single"/>
        </w:rPr>
        <w:t xml:space="preserve"> </w:t>
      </w:r>
      <w:r w:rsidRPr="007650F0">
        <w:rPr>
          <w:rFonts w:ascii="Georgia" w:eastAsia="Calibri" w:hAnsi="Georgia" w:cs="Times New Roman"/>
          <w:b/>
          <w:szCs w:val="22"/>
          <w:highlight w:val="cyan"/>
          <w:u w:val="single"/>
        </w:rPr>
        <w:t>during</w:t>
      </w:r>
      <w:r w:rsidRPr="007650F0">
        <w:rPr>
          <w:rFonts w:ascii="Georgia" w:eastAsia="Calibri" w:hAnsi="Georgia" w:cs="Times New Roman"/>
          <w:b/>
          <w:szCs w:val="22"/>
          <w:u w:val="single"/>
        </w:rPr>
        <w:t xml:space="preserve"> </w:t>
      </w:r>
      <w:r w:rsidRPr="007650F0">
        <w:rPr>
          <w:rFonts w:ascii="Georgia" w:eastAsia="Calibri" w:hAnsi="Georgia" w:cs="Times New Roman"/>
          <w:b/>
          <w:sz w:val="12"/>
          <w:szCs w:val="22"/>
          <w:u w:val="single"/>
        </w:rPr>
        <w:t>periods of</w:t>
      </w:r>
      <w:r w:rsidRPr="007650F0">
        <w:rPr>
          <w:rFonts w:ascii="Georgia" w:eastAsia="Calibri" w:hAnsi="Georgia" w:cs="Times New Roman"/>
          <w:b/>
          <w:szCs w:val="22"/>
          <w:u w:val="single"/>
        </w:rPr>
        <w:t xml:space="preserve"> </w:t>
      </w:r>
      <w:r w:rsidRPr="007650F0">
        <w:rPr>
          <w:rFonts w:ascii="Georgia" w:eastAsia="Calibri" w:hAnsi="Georgia" w:cs="Times New Roman"/>
          <w:b/>
          <w:sz w:val="12"/>
          <w:szCs w:val="22"/>
          <w:u w:val="single"/>
        </w:rPr>
        <w:t>economic</w:t>
      </w:r>
      <w:r w:rsidRPr="007650F0">
        <w:rPr>
          <w:rFonts w:ascii="Georgia" w:eastAsia="Calibri" w:hAnsi="Georgia" w:cs="Times New Roman"/>
          <w:b/>
          <w:szCs w:val="22"/>
          <w:u w:val="single"/>
        </w:rPr>
        <w:t xml:space="preserve"> </w:t>
      </w:r>
      <w:r w:rsidRPr="007650F0">
        <w:rPr>
          <w:rFonts w:ascii="Georgia" w:eastAsia="Calibri" w:hAnsi="Georgia" w:cs="Times New Roman"/>
          <w:b/>
          <w:szCs w:val="22"/>
          <w:highlight w:val="cyan"/>
          <w:u w:val="single"/>
        </w:rPr>
        <w:t>downturn</w:t>
      </w:r>
      <w:r w:rsidRPr="007650F0">
        <w:rPr>
          <w:rFonts w:ascii="Georgia" w:eastAsia="Calibri" w:hAnsi="Georgia" w:cs="Times New Roman"/>
          <w:b/>
          <w:sz w:val="12"/>
          <w:szCs w:val="22"/>
          <w:u w:val="single"/>
        </w:rPr>
        <w:t xml:space="preserve">. </w:t>
      </w:r>
      <w:r w:rsidRPr="007650F0">
        <w:rPr>
          <w:rFonts w:ascii="Georgia" w:eastAsia="Calibri" w:hAnsi="Georgia" w:cs="Times New Roman"/>
          <w:sz w:val="12"/>
          <w:szCs w:val="22"/>
        </w:rPr>
        <w:t xml:space="preserve">They write: The linkages between internal and external conflict and prosperity are strong and mutually reinforcing. Economic conflict tends to spawn internal conflict, which in turn returns the favour. Moreover, the </w:t>
      </w:r>
      <w:r w:rsidRPr="007650F0">
        <w:rPr>
          <w:rFonts w:ascii="Georgia" w:eastAsia="Batang" w:hAnsi="Georgia" w:cs="Times New Roman"/>
          <w:b/>
          <w:sz w:val="12"/>
          <w:szCs w:val="22"/>
          <w:u w:val="single"/>
        </w:rPr>
        <w:t xml:space="preserve">presence of a recession tends to </w:t>
      </w:r>
      <w:r w:rsidRPr="007650F0">
        <w:rPr>
          <w:rFonts w:ascii="Georgia" w:eastAsia="Calibri" w:hAnsi="Georgia" w:cs="Times New Roman"/>
          <w:b/>
          <w:sz w:val="12"/>
          <w:szCs w:val="22"/>
          <w:u w:val="single"/>
        </w:rPr>
        <w:t>amplify the extent</w:t>
      </w:r>
      <w:r w:rsidRPr="007650F0">
        <w:rPr>
          <w:rFonts w:ascii="Georgia" w:eastAsia="Batang" w:hAnsi="Georgia" w:cs="Times New Roman"/>
          <w:b/>
          <w:sz w:val="12"/>
          <w:szCs w:val="22"/>
          <w:u w:val="single"/>
        </w:rPr>
        <w:t xml:space="preserve"> to which international and external conflicts self-reinforce each other</w:t>
      </w:r>
      <w:r w:rsidRPr="007650F0">
        <w:rPr>
          <w:rFonts w:ascii="Georgia" w:eastAsia="Calibri" w:hAnsi="Georgia" w:cs="Times New Roman"/>
          <w:b/>
          <w:sz w:val="12"/>
          <w:szCs w:val="22"/>
          <w:u w:val="single"/>
        </w:rPr>
        <w:t xml:space="preserve">. </w:t>
      </w:r>
      <w:r w:rsidRPr="007650F0">
        <w:rPr>
          <w:rFonts w:ascii="Georgia" w:eastAsia="Calibri" w:hAnsi="Georgia" w:cs="Times New Roman"/>
          <w:sz w:val="12"/>
          <w:szCs w:val="22"/>
        </w:rPr>
        <w:t xml:space="preserve">(Blomberg &amp; Hess, 2002. p. 89) </w:t>
      </w:r>
      <w:r w:rsidRPr="007650F0">
        <w:rPr>
          <w:rFonts w:ascii="Georgia" w:eastAsia="Batang" w:hAnsi="Georgia" w:cs="Times New Roman"/>
          <w:b/>
          <w:sz w:val="12"/>
          <w:szCs w:val="22"/>
          <w:u w:val="single"/>
        </w:rPr>
        <w:t>Economic decline has</w:t>
      </w:r>
      <w:r w:rsidRPr="007650F0">
        <w:rPr>
          <w:rFonts w:ascii="Georgia" w:eastAsia="Calibri" w:hAnsi="Georgia" w:cs="Times New Roman"/>
          <w:sz w:val="12"/>
          <w:szCs w:val="22"/>
        </w:rPr>
        <w:t xml:space="preserve"> also </w:t>
      </w:r>
      <w:r w:rsidRPr="007650F0">
        <w:rPr>
          <w:rFonts w:ascii="Georgia" w:eastAsia="Calibri" w:hAnsi="Georgia" w:cs="Times New Roman"/>
          <w:b/>
          <w:sz w:val="12"/>
          <w:szCs w:val="22"/>
          <w:u w:val="single"/>
        </w:rPr>
        <w:t>been linked with an increase in the likelihood of terrorism</w:t>
      </w:r>
      <w:r w:rsidRPr="007650F0">
        <w:rPr>
          <w:rFonts w:ascii="Georgia" w:eastAsia="Calibri" w:hAnsi="Georgia" w:cs="Times New Roman"/>
          <w:sz w:val="12"/>
          <w:szCs w:val="22"/>
        </w:rPr>
        <w:t xml:space="preserve"> (Blomberg, Hess, &amp; Weerapana, 2004), which has the capacity to spill across borders and lead to external tensions. Furthermore, </w:t>
      </w:r>
      <w:r w:rsidRPr="007650F0">
        <w:rPr>
          <w:rFonts w:ascii="Georgia" w:eastAsia="Calibri" w:hAnsi="Georgia" w:cs="Times New Roman"/>
          <w:sz w:val="12"/>
          <w:szCs w:val="13"/>
        </w:rPr>
        <w:t>crises</w:t>
      </w:r>
      <w:r w:rsidRPr="007650F0">
        <w:rPr>
          <w:rFonts w:ascii="Georgia" w:eastAsia="Calibri" w:hAnsi="Georgia" w:cs="Times New Roman"/>
          <w:sz w:val="12"/>
          <w:szCs w:val="22"/>
        </w:rPr>
        <w:t xml:space="preserve"> generally </w:t>
      </w:r>
      <w:r w:rsidRPr="007650F0">
        <w:rPr>
          <w:rFonts w:ascii="Georgia" w:eastAsia="Calibri" w:hAnsi="Georgia" w:cs="Times New Roman"/>
          <w:sz w:val="12"/>
          <w:szCs w:val="13"/>
        </w:rPr>
        <w:t>reduce</w:t>
      </w:r>
      <w:r w:rsidRPr="007650F0">
        <w:rPr>
          <w:rFonts w:ascii="Georgia" w:eastAsia="Calibri" w:hAnsi="Georgia" w:cs="Times New Roman"/>
          <w:sz w:val="12"/>
          <w:szCs w:val="22"/>
        </w:rPr>
        <w:t xml:space="preserve"> the </w:t>
      </w:r>
      <w:r w:rsidRPr="007650F0">
        <w:rPr>
          <w:rFonts w:ascii="Georgia" w:eastAsia="Calibri" w:hAnsi="Georgia" w:cs="Times New Roman"/>
          <w:sz w:val="12"/>
          <w:szCs w:val="13"/>
        </w:rPr>
        <w:t>popularity of</w:t>
      </w:r>
      <w:r w:rsidRPr="007650F0">
        <w:rPr>
          <w:rFonts w:ascii="Georgia" w:eastAsia="Calibri" w:hAnsi="Georgia" w:cs="Times New Roman"/>
          <w:sz w:val="12"/>
          <w:szCs w:val="22"/>
        </w:rPr>
        <w:t xml:space="preserve"> a </w:t>
      </w:r>
      <w:r w:rsidRPr="007650F0">
        <w:rPr>
          <w:rFonts w:ascii="Georgia" w:eastAsia="Calibri" w:hAnsi="Georgia" w:cs="Times New Roman"/>
          <w:sz w:val="12"/>
          <w:szCs w:val="13"/>
        </w:rPr>
        <w:t>sitting government</w:t>
      </w:r>
      <w:r w:rsidRPr="007650F0">
        <w:rPr>
          <w:rFonts w:ascii="Georgia" w:eastAsia="Calibri" w:hAnsi="Georgia" w:cs="Times New Roman"/>
          <w:sz w:val="12"/>
          <w:szCs w:val="22"/>
        </w:rPr>
        <w:t xml:space="preserve">. </w:t>
      </w:r>
      <w:r w:rsidRPr="007650F0">
        <w:rPr>
          <w:rFonts w:ascii="Georgia" w:eastAsia="Batang" w:hAnsi="Georgia" w:cs="Times New Roman"/>
          <w:b/>
          <w:sz w:val="12"/>
          <w:szCs w:val="12"/>
          <w:u w:val="single"/>
        </w:rPr>
        <w:t>"</w:t>
      </w:r>
      <w:r w:rsidRPr="007650F0">
        <w:rPr>
          <w:rFonts w:ascii="Georgia" w:eastAsia="Calibri" w:hAnsi="Georgia" w:cs="Times New Roman"/>
          <w:b/>
          <w:sz w:val="12"/>
          <w:szCs w:val="22"/>
          <w:u w:val="single"/>
        </w:rPr>
        <w:t>Diversionary theory" suggests that, when</w:t>
      </w:r>
      <w:r w:rsidRPr="007650F0">
        <w:rPr>
          <w:rFonts w:ascii="Georgia" w:eastAsia="Calibri" w:hAnsi="Georgia" w:cs="Times New Roman"/>
          <w:b/>
          <w:szCs w:val="22"/>
          <w:u w:val="single"/>
        </w:rPr>
        <w:t xml:space="preserve"> </w:t>
      </w:r>
      <w:r w:rsidRPr="007650F0">
        <w:rPr>
          <w:rFonts w:ascii="Georgia" w:eastAsia="Calibri" w:hAnsi="Georgia" w:cs="Times New Roman"/>
          <w:b/>
          <w:szCs w:val="22"/>
          <w:highlight w:val="cyan"/>
          <w:u w:val="single"/>
        </w:rPr>
        <w:t>facing</w:t>
      </w:r>
      <w:r w:rsidRPr="007650F0">
        <w:rPr>
          <w:rFonts w:ascii="Georgia" w:eastAsia="Calibri" w:hAnsi="Georgia" w:cs="Times New Roman"/>
          <w:b/>
          <w:szCs w:val="22"/>
          <w:u w:val="single"/>
        </w:rPr>
        <w:t xml:space="preserve"> </w:t>
      </w:r>
      <w:r w:rsidRPr="007650F0">
        <w:rPr>
          <w:rFonts w:ascii="Georgia" w:eastAsia="Calibri" w:hAnsi="Georgia" w:cs="Times New Roman"/>
          <w:b/>
          <w:sz w:val="12"/>
          <w:szCs w:val="22"/>
          <w:u w:val="single"/>
        </w:rPr>
        <w:t>unpopularity arising from economic</w:t>
      </w:r>
      <w:r w:rsidRPr="007650F0">
        <w:rPr>
          <w:rFonts w:ascii="Georgia" w:eastAsia="Calibri" w:hAnsi="Georgia" w:cs="Times New Roman"/>
          <w:b/>
          <w:szCs w:val="22"/>
          <w:u w:val="single"/>
        </w:rPr>
        <w:t xml:space="preserve"> </w:t>
      </w:r>
      <w:r w:rsidRPr="007650F0">
        <w:rPr>
          <w:rFonts w:ascii="Georgia" w:eastAsia="Calibri" w:hAnsi="Georgia" w:cs="Times New Roman"/>
          <w:b/>
          <w:szCs w:val="22"/>
          <w:highlight w:val="cyan"/>
          <w:u w:val="single"/>
        </w:rPr>
        <w:t>decline</w:t>
      </w:r>
      <w:r w:rsidRPr="007650F0">
        <w:rPr>
          <w:rFonts w:ascii="Georgia" w:eastAsia="Calibri" w:hAnsi="Georgia" w:cs="Times New Roman"/>
          <w:b/>
          <w:szCs w:val="22"/>
          <w:u w:val="single"/>
        </w:rPr>
        <w:t xml:space="preserve">, </w:t>
      </w:r>
      <w:r w:rsidRPr="007650F0">
        <w:rPr>
          <w:rFonts w:ascii="Georgia" w:eastAsia="Calibri" w:hAnsi="Georgia" w:cs="Times New Roman"/>
          <w:b/>
          <w:sz w:val="12"/>
          <w:szCs w:val="22"/>
          <w:u w:val="single"/>
        </w:rPr>
        <w:t>sitting</w:t>
      </w:r>
      <w:r w:rsidRPr="007650F0">
        <w:rPr>
          <w:rFonts w:ascii="Georgia" w:eastAsia="Calibri" w:hAnsi="Georgia" w:cs="Times New Roman"/>
          <w:b/>
          <w:szCs w:val="22"/>
          <w:u w:val="single"/>
        </w:rPr>
        <w:t xml:space="preserve"> </w:t>
      </w:r>
      <w:r w:rsidRPr="007650F0">
        <w:rPr>
          <w:rFonts w:ascii="Georgia" w:eastAsia="Calibri" w:hAnsi="Georgia" w:cs="Times New Roman"/>
          <w:b/>
          <w:szCs w:val="22"/>
          <w:highlight w:val="cyan"/>
          <w:u w:val="single"/>
        </w:rPr>
        <w:t>governments have</w:t>
      </w:r>
      <w:r w:rsidRPr="007650F0">
        <w:rPr>
          <w:rFonts w:ascii="Georgia" w:eastAsia="Calibri" w:hAnsi="Georgia" w:cs="Times New Roman"/>
          <w:b/>
          <w:szCs w:val="22"/>
          <w:u w:val="single"/>
        </w:rPr>
        <w:t xml:space="preserve"> </w:t>
      </w:r>
      <w:r w:rsidRPr="007650F0">
        <w:rPr>
          <w:rFonts w:ascii="Georgia" w:eastAsia="Calibri" w:hAnsi="Georgia" w:cs="Times New Roman"/>
          <w:b/>
          <w:sz w:val="12"/>
          <w:szCs w:val="22"/>
          <w:u w:val="single"/>
        </w:rPr>
        <w:t>increased</w:t>
      </w:r>
      <w:r w:rsidRPr="007650F0">
        <w:rPr>
          <w:rFonts w:ascii="Georgia" w:eastAsia="Calibri" w:hAnsi="Georgia" w:cs="Times New Roman"/>
          <w:b/>
          <w:szCs w:val="22"/>
          <w:u w:val="single"/>
        </w:rPr>
        <w:t xml:space="preserve"> </w:t>
      </w:r>
      <w:r w:rsidRPr="007650F0">
        <w:rPr>
          <w:rFonts w:ascii="Georgia" w:eastAsia="Calibri" w:hAnsi="Georgia" w:cs="Times New Roman"/>
          <w:b/>
          <w:szCs w:val="22"/>
          <w:highlight w:val="cyan"/>
          <w:u w:val="single"/>
        </w:rPr>
        <w:t>incentives to</w:t>
      </w:r>
      <w:r w:rsidRPr="007650F0">
        <w:rPr>
          <w:rFonts w:ascii="Georgia" w:eastAsia="Calibri" w:hAnsi="Georgia" w:cs="Times New Roman"/>
          <w:b/>
          <w:szCs w:val="22"/>
          <w:u w:val="single"/>
        </w:rPr>
        <w:t xml:space="preserve"> </w:t>
      </w:r>
      <w:r w:rsidRPr="007650F0">
        <w:rPr>
          <w:rFonts w:ascii="Georgia" w:eastAsia="Calibri" w:hAnsi="Georgia" w:cs="Times New Roman"/>
          <w:b/>
          <w:sz w:val="12"/>
          <w:szCs w:val="22"/>
          <w:u w:val="single"/>
        </w:rPr>
        <w:t>fabricate external military conflicts to</w:t>
      </w:r>
      <w:r w:rsidRPr="007650F0">
        <w:rPr>
          <w:rFonts w:ascii="Georgia" w:eastAsia="Calibri" w:hAnsi="Georgia" w:cs="Times New Roman"/>
          <w:b/>
          <w:szCs w:val="22"/>
          <w:u w:val="single"/>
        </w:rPr>
        <w:t xml:space="preserve"> </w:t>
      </w:r>
      <w:r w:rsidRPr="007650F0">
        <w:rPr>
          <w:rFonts w:ascii="Georgia" w:eastAsia="Calibri" w:hAnsi="Georgia" w:cs="Times New Roman"/>
          <w:b/>
          <w:szCs w:val="22"/>
          <w:highlight w:val="cyan"/>
          <w:u w:val="single"/>
        </w:rPr>
        <w:t>create</w:t>
      </w:r>
      <w:r w:rsidRPr="007650F0">
        <w:rPr>
          <w:rFonts w:ascii="Georgia" w:eastAsia="Calibri" w:hAnsi="Georgia" w:cs="Times New Roman"/>
          <w:b/>
          <w:szCs w:val="22"/>
          <w:u w:val="single"/>
        </w:rPr>
        <w:t xml:space="preserve"> </w:t>
      </w:r>
      <w:r w:rsidRPr="007650F0">
        <w:rPr>
          <w:rFonts w:ascii="Georgia" w:eastAsia="Calibri" w:hAnsi="Georgia" w:cs="Times New Roman"/>
          <w:b/>
          <w:szCs w:val="22"/>
          <w:highlight w:val="cyan"/>
          <w:u w:val="single"/>
        </w:rPr>
        <w:t>a 'rally around the flag'</w:t>
      </w:r>
      <w:r w:rsidRPr="007650F0">
        <w:rPr>
          <w:rFonts w:ascii="Georgia" w:eastAsia="Calibri" w:hAnsi="Georgia" w:cs="Times New Roman"/>
          <w:b/>
          <w:szCs w:val="22"/>
          <w:u w:val="single"/>
        </w:rPr>
        <w:t xml:space="preserve"> </w:t>
      </w:r>
      <w:r w:rsidRPr="007650F0">
        <w:rPr>
          <w:rFonts w:ascii="Georgia" w:eastAsia="Calibri" w:hAnsi="Georgia" w:cs="Times New Roman"/>
          <w:b/>
          <w:sz w:val="12"/>
          <w:szCs w:val="22"/>
          <w:u w:val="single"/>
        </w:rPr>
        <w:t>effect.</w:t>
      </w:r>
      <w:r w:rsidRPr="007650F0">
        <w:rPr>
          <w:rFonts w:ascii="Georgia" w:eastAsia="Calibri" w:hAnsi="Georgia" w:cs="Times New Roman"/>
          <w:sz w:val="12"/>
          <w:szCs w:val="22"/>
        </w:rPr>
        <w:t xml:space="preserve"> Wang (1996), DeRouen (1995). and Blomberg, Hess, and Thacker (2006) find supporting evidence showing that economic decline and use of force are at least indirectly correlated. Gelpi (1997), Miller (1999), and Kisangani and Pickering (2009) suggest that </w:t>
      </w:r>
      <w:r w:rsidRPr="007650F0">
        <w:rPr>
          <w:rFonts w:ascii="Georgia" w:eastAsia="Batang" w:hAnsi="Georgia" w:cs="Times New Roman"/>
          <w:b/>
          <w:sz w:val="12"/>
          <w:szCs w:val="22"/>
          <w:u w:val="single"/>
        </w:rPr>
        <w:t>the tendency towards</w:t>
      </w:r>
      <w:r w:rsidRPr="007650F0">
        <w:rPr>
          <w:rFonts w:ascii="Georgia" w:eastAsia="Batang" w:hAnsi="Georgia" w:cs="Times New Roman"/>
          <w:b/>
          <w:szCs w:val="22"/>
          <w:u w:val="single"/>
        </w:rPr>
        <w:t xml:space="preserve"> </w:t>
      </w:r>
      <w:r w:rsidRPr="007650F0">
        <w:rPr>
          <w:rFonts w:ascii="Georgia" w:eastAsia="Batang" w:hAnsi="Georgia" w:cs="Times New Roman"/>
          <w:b/>
          <w:szCs w:val="22"/>
          <w:highlight w:val="cyan"/>
          <w:u w:val="single"/>
        </w:rPr>
        <w:t>diversionary tactics are greater for democratic states</w:t>
      </w:r>
      <w:r w:rsidRPr="007650F0">
        <w:rPr>
          <w:rFonts w:ascii="Georgia" w:eastAsia="Calibri" w:hAnsi="Georgia" w:cs="Times New Roman"/>
          <w:szCs w:val="22"/>
        </w:rPr>
        <w:t xml:space="preserve"> </w:t>
      </w:r>
      <w:r w:rsidRPr="007650F0">
        <w:rPr>
          <w:rFonts w:ascii="Georgia" w:eastAsia="Calibri" w:hAnsi="Georgia" w:cs="Times New Roman"/>
          <w:sz w:val="12"/>
          <w:szCs w:val="22"/>
        </w:rPr>
        <w:t xml:space="preserve">than autocratic states, due to the fact that democratic leaders are generally more susceptible to being removed from office due to lack of domestic support. DeRouen (2000) has provided evidence showing that </w:t>
      </w:r>
      <w:r w:rsidRPr="007650F0">
        <w:rPr>
          <w:rFonts w:ascii="Georgia" w:eastAsia="Calibri" w:hAnsi="Georgia" w:cs="Times New Roman"/>
          <w:b/>
          <w:szCs w:val="22"/>
          <w:highlight w:val="cyan"/>
          <w:u w:val="single"/>
        </w:rPr>
        <w:t>periods of weak economic performance</w:t>
      </w:r>
      <w:r w:rsidRPr="007650F0">
        <w:rPr>
          <w:rFonts w:ascii="Georgia" w:eastAsia="Calibri" w:hAnsi="Georgia" w:cs="Times New Roman"/>
          <w:b/>
          <w:szCs w:val="22"/>
          <w:u w:val="single"/>
        </w:rPr>
        <w:t xml:space="preserve"> </w:t>
      </w:r>
      <w:r w:rsidRPr="007650F0">
        <w:rPr>
          <w:rFonts w:ascii="Georgia" w:eastAsia="Calibri" w:hAnsi="Georgia" w:cs="Times New Roman"/>
          <w:b/>
          <w:sz w:val="12"/>
          <w:szCs w:val="22"/>
          <w:u w:val="single"/>
        </w:rPr>
        <w:t xml:space="preserve">in the United States, and thus weak Presidential popularity, </w:t>
      </w:r>
      <w:r w:rsidRPr="007650F0">
        <w:rPr>
          <w:rFonts w:ascii="Georgia" w:eastAsia="Calibri" w:hAnsi="Georgia" w:cs="Times New Roman"/>
          <w:b/>
          <w:szCs w:val="22"/>
          <w:highlight w:val="cyan"/>
          <w:u w:val="single"/>
        </w:rPr>
        <w:t>are</w:t>
      </w:r>
      <w:r w:rsidRPr="007650F0">
        <w:rPr>
          <w:rFonts w:ascii="Georgia" w:eastAsia="Calibri" w:hAnsi="Georgia" w:cs="Times New Roman"/>
          <w:b/>
          <w:szCs w:val="22"/>
          <w:u w:val="single"/>
        </w:rPr>
        <w:t xml:space="preserve"> </w:t>
      </w:r>
      <w:r w:rsidRPr="007650F0">
        <w:rPr>
          <w:rFonts w:ascii="Georgia" w:eastAsia="Calibri" w:hAnsi="Georgia" w:cs="Times New Roman"/>
          <w:b/>
          <w:sz w:val="12"/>
          <w:szCs w:val="22"/>
          <w:u w:val="single"/>
        </w:rPr>
        <w:t>statistically</w:t>
      </w:r>
      <w:r w:rsidRPr="007650F0">
        <w:rPr>
          <w:rFonts w:ascii="Georgia" w:eastAsia="Calibri" w:hAnsi="Georgia" w:cs="Times New Roman"/>
          <w:b/>
          <w:szCs w:val="22"/>
          <w:u w:val="single"/>
        </w:rPr>
        <w:t xml:space="preserve"> </w:t>
      </w:r>
      <w:r w:rsidRPr="007650F0">
        <w:rPr>
          <w:rFonts w:ascii="Georgia" w:eastAsia="Calibri" w:hAnsi="Georgia" w:cs="Times New Roman"/>
          <w:b/>
          <w:szCs w:val="22"/>
          <w:highlight w:val="cyan"/>
          <w:u w:val="single"/>
        </w:rPr>
        <w:t>linked to</w:t>
      </w:r>
      <w:r w:rsidRPr="007650F0">
        <w:rPr>
          <w:rFonts w:ascii="Georgia" w:eastAsia="Calibri" w:hAnsi="Georgia" w:cs="Times New Roman"/>
          <w:b/>
          <w:szCs w:val="22"/>
          <w:u w:val="single"/>
        </w:rPr>
        <w:t xml:space="preserve"> </w:t>
      </w:r>
      <w:r w:rsidRPr="007650F0">
        <w:rPr>
          <w:rFonts w:ascii="Georgia" w:eastAsia="Calibri" w:hAnsi="Georgia" w:cs="Times New Roman"/>
          <w:b/>
          <w:sz w:val="12"/>
          <w:szCs w:val="22"/>
          <w:u w:val="single"/>
        </w:rPr>
        <w:t>an increase in the use of</w:t>
      </w:r>
      <w:r w:rsidRPr="007650F0">
        <w:rPr>
          <w:rFonts w:ascii="Georgia" w:eastAsia="Calibri" w:hAnsi="Georgia" w:cs="Times New Roman"/>
          <w:b/>
          <w:szCs w:val="22"/>
          <w:u w:val="single"/>
        </w:rPr>
        <w:t xml:space="preserve"> </w:t>
      </w:r>
      <w:r w:rsidRPr="007650F0">
        <w:rPr>
          <w:rFonts w:ascii="Georgia" w:eastAsia="Calibri" w:hAnsi="Georgia" w:cs="Times New Roman"/>
          <w:b/>
          <w:szCs w:val="22"/>
          <w:highlight w:val="cyan"/>
          <w:u w:val="single"/>
        </w:rPr>
        <w:t>force</w:t>
      </w:r>
      <w:r w:rsidRPr="007650F0">
        <w:rPr>
          <w:rFonts w:ascii="Georgia" w:eastAsia="Calibri" w:hAnsi="Georgia" w:cs="Times New Roman"/>
          <w:szCs w:val="22"/>
        </w:rPr>
        <w:t xml:space="preserve">. </w:t>
      </w:r>
    </w:p>
    <w:p w:rsidR="00054A6A" w:rsidRDefault="00415DFB" w:rsidP="00415DFB">
      <w:pPr>
        <w:rPr>
          <w:rFonts w:ascii="Georgia" w:hAnsi="Georgia"/>
        </w:rPr>
      </w:pPr>
      <w:r w:rsidRPr="00054A6A">
        <w:rPr>
          <w:rStyle w:val="Style13ptBold"/>
          <w:rFonts w:ascii="Georgia" w:hAnsi="Georgia"/>
          <w:b w:val="0"/>
          <w:sz w:val="24"/>
        </w:rPr>
        <w:t>Prolif causes extinction</w:t>
      </w:r>
      <w:r w:rsidRPr="00054A6A">
        <w:rPr>
          <w:rStyle w:val="Style13ptBold"/>
          <w:rFonts w:ascii="Georgia" w:hAnsi="Georgia"/>
          <w:sz w:val="24"/>
        </w:rPr>
        <w:t xml:space="preserve"> </w:t>
      </w:r>
      <w:r w:rsidRPr="00054A6A">
        <w:rPr>
          <w:rStyle w:val="Style13ptBold"/>
          <w:rFonts w:ascii="Georgia" w:hAnsi="Georgia"/>
          <w:sz w:val="24"/>
          <w:u w:val="single"/>
        </w:rPr>
        <w:t>Wesley 5</w:t>
      </w:r>
      <w:r w:rsidR="00054A6A" w:rsidRPr="00054A6A">
        <w:rPr>
          <w:rStyle w:val="FootnoteReference"/>
          <w:rFonts w:ascii="Georgia" w:hAnsi="Georgia"/>
          <w:b/>
          <w:bCs/>
          <w:u w:val="single"/>
        </w:rPr>
        <w:footnoteReference w:id="2"/>
      </w:r>
      <w:r w:rsidRPr="00054A6A">
        <w:rPr>
          <w:rFonts w:ascii="Georgia" w:hAnsi="Georgia"/>
        </w:rPr>
        <w:t xml:space="preserve"> </w:t>
      </w:r>
    </w:p>
    <w:p w:rsidR="00415DFB" w:rsidRPr="00054A6A" w:rsidRDefault="00415DFB" w:rsidP="00054A6A">
      <w:pPr>
        <w:ind w:left="720"/>
        <w:rPr>
          <w:rFonts w:ascii="Georgia" w:hAnsi="Georgia"/>
          <w:sz w:val="12"/>
        </w:rPr>
      </w:pPr>
      <w:r w:rsidRPr="00054A6A">
        <w:rPr>
          <w:rFonts w:ascii="Georgia" w:hAnsi="Georgia"/>
          <w:sz w:val="12"/>
        </w:rPr>
        <w:t xml:space="preserve">By prohibiting proliferation, without the capacity or moral authority to enforce such a prohibition, the </w:t>
      </w:r>
      <w:r w:rsidRPr="007E6AF0">
        <w:rPr>
          <w:rFonts w:ascii="Georgia" w:hAnsi="Georgia"/>
          <w:sz w:val="12"/>
        </w:rPr>
        <w:t xml:space="preserve">NPT makes </w:t>
      </w:r>
      <w:r w:rsidRPr="007E6AF0">
        <w:rPr>
          <w:rFonts w:ascii="Georgia" w:hAnsi="Georgia"/>
          <w:b/>
          <w:sz w:val="12"/>
          <w:u w:val="single"/>
        </w:rPr>
        <w:t>opaque</w:t>
      </w:r>
      <w:r w:rsidRPr="00054A6A">
        <w:rPr>
          <w:rFonts w:ascii="Georgia" w:hAnsi="Georgia"/>
          <w:b/>
          <w:u w:val="single"/>
        </w:rPr>
        <w:t xml:space="preserve"> </w:t>
      </w:r>
      <w:r w:rsidRPr="007E6AF0">
        <w:rPr>
          <w:rFonts w:ascii="Georgia" w:hAnsi="Georgia"/>
          <w:b/>
          <w:highlight w:val="green"/>
          <w:u w:val="single"/>
        </w:rPr>
        <w:t>prolif</w:t>
      </w:r>
      <w:r w:rsidRPr="007E6AF0">
        <w:rPr>
          <w:rFonts w:ascii="Georgia" w:hAnsi="Georgia"/>
          <w:b/>
          <w:sz w:val="12"/>
          <w:u w:val="single"/>
        </w:rPr>
        <w:t>eration</w:t>
      </w:r>
      <w:r w:rsidRPr="007E6AF0">
        <w:rPr>
          <w:rFonts w:ascii="Georgia" w:hAnsi="Georgia"/>
          <w:sz w:val="12"/>
        </w:rPr>
        <w:t xml:space="preserve"> </w:t>
      </w:r>
      <w:r w:rsidRPr="00054A6A">
        <w:rPr>
          <w:rFonts w:ascii="Georgia" w:hAnsi="Georgia"/>
          <w:sz w:val="12"/>
        </w:rPr>
        <w:t xml:space="preserve">the only option for aspiring nuclear weapons states.4 Opaque proliferation is destabilising to regional security. It </w:t>
      </w:r>
      <w:r w:rsidRPr="007E6AF0">
        <w:rPr>
          <w:rFonts w:ascii="Georgia" w:hAnsi="Georgia"/>
          <w:b/>
          <w:highlight w:val="green"/>
          <w:u w:val="single"/>
        </w:rPr>
        <w:t>breeds miscalc</w:t>
      </w:r>
      <w:r w:rsidRPr="007E6AF0">
        <w:rPr>
          <w:rFonts w:ascii="Georgia" w:hAnsi="Georgia"/>
          <w:b/>
          <w:sz w:val="12"/>
          <w:u w:val="single"/>
        </w:rPr>
        <w:t>ulation</w:t>
      </w:r>
      <w:r w:rsidRPr="00054A6A">
        <w:rPr>
          <w:rFonts w:ascii="Georgia" w:hAnsi="Georgia"/>
          <w:b/>
          <w:sz w:val="12"/>
          <w:u w:val="single"/>
        </w:rPr>
        <w:t>—both overestimation of a state's nuclear weapons development</w:t>
      </w:r>
      <w:r w:rsidRPr="00054A6A">
        <w:rPr>
          <w:rFonts w:ascii="Georgia" w:hAnsi="Georgia"/>
          <w:sz w:val="12"/>
        </w:rPr>
        <w:t xml:space="preserve"> (as </w:t>
      </w:r>
      <w:r w:rsidRPr="007E6AF0">
        <w:rPr>
          <w:rFonts w:ascii="Georgia" w:hAnsi="Georgia"/>
          <w:sz w:val="12"/>
        </w:rPr>
        <w:t xml:space="preserve">shown by the case of Iraq), </w:t>
      </w:r>
      <w:r w:rsidRPr="007E6AF0">
        <w:rPr>
          <w:rFonts w:ascii="Georgia" w:hAnsi="Georgia"/>
          <w:b/>
          <w:sz w:val="12"/>
          <w:u w:val="single"/>
        </w:rPr>
        <w:t>and underestimation</w:t>
      </w:r>
      <w:r w:rsidRPr="007E6AF0">
        <w:rPr>
          <w:rFonts w:ascii="Georgia" w:hAnsi="Georgia"/>
          <w:sz w:val="12"/>
        </w:rPr>
        <w:t xml:space="preserve"> (in the case of Libya)—</w:t>
      </w:r>
      <w:r w:rsidRPr="007E6AF0">
        <w:rPr>
          <w:rFonts w:ascii="Georgia" w:hAnsi="Georgia"/>
          <w:b/>
          <w:sz w:val="12"/>
          <w:u w:val="single"/>
        </w:rPr>
        <w:t>that can force neighbouring states into potentially catastrophic moves</w:t>
      </w:r>
      <w:r w:rsidRPr="007E6AF0">
        <w:rPr>
          <w:rFonts w:ascii="Georgia" w:hAnsi="Georgia"/>
          <w:sz w:val="12"/>
        </w:rPr>
        <w:t xml:space="preserve">. </w:t>
      </w:r>
      <w:r w:rsidRPr="007E6AF0">
        <w:rPr>
          <w:rFonts w:ascii="Georgia" w:hAnsi="Georgia"/>
          <w:b/>
          <w:sz w:val="12"/>
          <w:u w:val="single"/>
        </w:rPr>
        <w:t>Even</w:t>
      </w:r>
      <w:r w:rsidRPr="00054A6A">
        <w:rPr>
          <w:rFonts w:ascii="Georgia" w:hAnsi="Georgia"/>
          <w:b/>
          <w:u w:val="single"/>
        </w:rPr>
        <w:t xml:space="preserve"> </w:t>
      </w:r>
      <w:r w:rsidRPr="007E6AF0">
        <w:rPr>
          <w:rFonts w:ascii="Georgia" w:hAnsi="Georgia"/>
          <w:b/>
          <w:highlight w:val="green"/>
          <w:u w:val="single"/>
        </w:rPr>
        <w:t>more dangerous</w:t>
      </w:r>
      <w:r w:rsidRPr="00054A6A">
        <w:rPr>
          <w:rFonts w:ascii="Georgia" w:hAnsi="Georgia"/>
          <w:sz w:val="12"/>
        </w:rPr>
        <w:t>, argues Lewis Dunn,</w:t>
      </w:r>
      <w:r w:rsidRPr="00054A6A">
        <w:rPr>
          <w:rFonts w:ascii="Georgia" w:hAnsi="Georgia"/>
        </w:rPr>
        <w:t xml:space="preserve"> </w:t>
      </w:r>
      <w:r w:rsidRPr="007E6AF0">
        <w:rPr>
          <w:rFonts w:ascii="Georgia" w:hAnsi="Georgia"/>
          <w:b/>
          <w:highlight w:val="green"/>
          <w:u w:val="single"/>
        </w:rPr>
        <w:t>is the likelihood that</w:t>
      </w:r>
      <w:r w:rsidRPr="00054A6A">
        <w:rPr>
          <w:rFonts w:ascii="Georgia" w:hAnsi="Georgia"/>
          <w:b/>
          <w:u w:val="single"/>
        </w:rPr>
        <w:t xml:space="preserve"> </w:t>
      </w:r>
      <w:r w:rsidRPr="007E6AF0">
        <w:rPr>
          <w:rFonts w:ascii="Georgia" w:hAnsi="Georgia"/>
          <w:b/>
          <w:sz w:val="12"/>
          <w:u w:val="single"/>
        </w:rPr>
        <w:t>states with</w:t>
      </w:r>
      <w:r w:rsidRPr="00054A6A">
        <w:rPr>
          <w:rFonts w:ascii="Georgia" w:hAnsi="Georgia"/>
          <w:b/>
          <w:u w:val="single"/>
        </w:rPr>
        <w:t xml:space="preserve"> </w:t>
      </w:r>
      <w:r w:rsidRPr="007E6AF0">
        <w:rPr>
          <w:rFonts w:ascii="Georgia" w:hAnsi="Georgia"/>
          <w:b/>
          <w:highlight w:val="green"/>
          <w:u w:val="single"/>
        </w:rPr>
        <w:t>covert</w:t>
      </w:r>
      <w:r w:rsidRPr="00054A6A">
        <w:rPr>
          <w:rFonts w:ascii="Georgia" w:hAnsi="Georgia"/>
          <w:b/>
          <w:u w:val="single"/>
        </w:rPr>
        <w:t xml:space="preserve"> </w:t>
      </w:r>
      <w:r w:rsidRPr="007E6AF0">
        <w:rPr>
          <w:rFonts w:ascii="Georgia" w:hAnsi="Georgia"/>
          <w:b/>
          <w:sz w:val="12"/>
          <w:u w:val="single"/>
        </w:rPr>
        <w:t>nuclear weapons</w:t>
      </w:r>
      <w:r w:rsidRPr="00054A6A">
        <w:rPr>
          <w:rFonts w:ascii="Georgia" w:hAnsi="Georgia"/>
          <w:b/>
          <w:u w:val="single"/>
        </w:rPr>
        <w:t xml:space="preserve"> </w:t>
      </w:r>
      <w:r w:rsidRPr="007E6AF0">
        <w:rPr>
          <w:rFonts w:ascii="Georgia" w:hAnsi="Georgia"/>
          <w:b/>
          <w:highlight w:val="green"/>
          <w:u w:val="single"/>
        </w:rPr>
        <w:t xml:space="preserve">programs will develop </w:t>
      </w:r>
      <w:r w:rsidRPr="007E6AF0">
        <w:rPr>
          <w:rStyle w:val="Emphasis"/>
          <w:rFonts w:ascii="Georgia" w:hAnsi="Georgia"/>
          <w:sz w:val="24"/>
          <w:highlight w:val="green"/>
        </w:rPr>
        <w:t>weak failsafe mechanisms</w:t>
      </w:r>
      <w:r w:rsidRPr="007E6AF0">
        <w:rPr>
          <w:rFonts w:ascii="Georgia" w:hAnsi="Georgia"/>
          <w:b/>
          <w:highlight w:val="green"/>
          <w:u w:val="single"/>
        </w:rPr>
        <w:t xml:space="preserve"> and</w:t>
      </w:r>
      <w:r w:rsidRPr="00054A6A">
        <w:rPr>
          <w:rFonts w:ascii="Georgia" w:hAnsi="Georgia"/>
          <w:b/>
          <w:u w:val="single"/>
        </w:rPr>
        <w:t xml:space="preserve"> </w:t>
      </w:r>
      <w:r w:rsidRPr="007E6AF0">
        <w:rPr>
          <w:rFonts w:ascii="Georgia" w:hAnsi="Georgia"/>
          <w:b/>
          <w:sz w:val="12"/>
          <w:u w:val="single"/>
        </w:rPr>
        <w:t>nuclear</w:t>
      </w:r>
      <w:r w:rsidRPr="00054A6A">
        <w:rPr>
          <w:rFonts w:ascii="Georgia" w:hAnsi="Georgia"/>
          <w:b/>
          <w:u w:val="single"/>
        </w:rPr>
        <w:t xml:space="preserve"> </w:t>
      </w:r>
      <w:r w:rsidRPr="007E6AF0">
        <w:rPr>
          <w:rStyle w:val="Emphasis"/>
          <w:rFonts w:ascii="Georgia" w:hAnsi="Georgia"/>
          <w:sz w:val="24"/>
          <w:highlight w:val="green"/>
        </w:rPr>
        <w:t>doctrine that is destabilising</w:t>
      </w:r>
      <w:r w:rsidRPr="00054A6A">
        <w:rPr>
          <w:rFonts w:ascii="Georgia" w:hAnsi="Georgia"/>
          <w:b/>
          <w:sz w:val="12"/>
          <w:u w:val="single"/>
        </w:rPr>
        <w:t>: In camera decision making may result in uncontrolled programs</w:t>
      </w:r>
      <w:r w:rsidRPr="00054A6A">
        <w:rPr>
          <w:rFonts w:ascii="Georgia" w:hAnsi="Georgia"/>
          <w:sz w:val="12"/>
        </w:rPr>
        <w:t xml:space="preserve">, </w:t>
      </w:r>
      <w:r w:rsidRPr="00054A6A">
        <w:rPr>
          <w:rFonts w:ascii="Georgia" w:hAnsi="Georgia"/>
          <w:b/>
          <w:sz w:val="12"/>
          <w:u w:val="single"/>
        </w:rPr>
        <w:t>less attention to safety and control problems and only limited assessment of the risks of nuclear</w:t>
      </w:r>
      <w:r w:rsidRPr="00054A6A">
        <w:rPr>
          <w:rFonts w:ascii="Georgia" w:hAnsi="Georgia"/>
          <w:sz w:val="12"/>
        </w:rPr>
        <w:t xml:space="preserve"> weapon deployments or </w:t>
      </w:r>
      <w:r w:rsidRPr="00054A6A">
        <w:rPr>
          <w:rFonts w:ascii="Georgia" w:hAnsi="Georgia"/>
          <w:b/>
          <w:sz w:val="12"/>
          <w:u w:val="single"/>
        </w:rPr>
        <w:t>use</w:t>
      </w:r>
      <w:r w:rsidRPr="00054A6A">
        <w:rPr>
          <w:rFonts w:ascii="Georgia" w:hAnsi="Georgia"/>
          <w:sz w:val="12"/>
        </w:rPr>
        <w:t xml:space="preserve">. </w:t>
      </w:r>
      <w:r w:rsidRPr="00054A6A">
        <w:rPr>
          <w:rFonts w:ascii="Georgia" w:hAnsi="Georgia"/>
          <w:b/>
          <w:sz w:val="12"/>
          <w:u w:val="single"/>
        </w:rPr>
        <w:t>The necessary exercises cannot be conducted</w:t>
      </w:r>
      <w:r w:rsidRPr="00054A6A">
        <w:rPr>
          <w:rFonts w:ascii="Georgia" w:hAnsi="Georgia"/>
          <w:sz w:val="12"/>
        </w:rPr>
        <w:t xml:space="preserve">, </w:t>
      </w:r>
      <w:r w:rsidRPr="00054A6A">
        <w:rPr>
          <w:rFonts w:ascii="Georgia" w:hAnsi="Georgia"/>
          <w:b/>
          <w:sz w:val="12"/>
          <w:u w:val="single"/>
        </w:rPr>
        <w:t>nor can procedures for handling nuclear warheads be practised</w:t>
      </w:r>
      <w:r w:rsidRPr="00054A6A">
        <w:rPr>
          <w:rFonts w:ascii="Georgia" w:hAnsi="Georgia"/>
          <w:sz w:val="12"/>
        </w:rPr>
        <w:t xml:space="preserve">, </w:t>
      </w:r>
      <w:r w:rsidRPr="00054A6A">
        <w:rPr>
          <w:rFonts w:ascii="Georgia" w:hAnsi="Georgia"/>
          <w:b/>
          <w:sz w:val="12"/>
          <w:u w:val="single"/>
        </w:rPr>
        <w:t>nor alert procedures tested</w:t>
      </w:r>
      <w:r w:rsidRPr="00054A6A">
        <w:rPr>
          <w:rFonts w:ascii="Georgia" w:hAnsi="Georgia"/>
          <w:sz w:val="12"/>
        </w:rPr>
        <w:t xml:space="preserve">. </w:t>
      </w:r>
      <w:r w:rsidRPr="00054A6A">
        <w:rPr>
          <w:rFonts w:ascii="Georgia" w:hAnsi="Georgia"/>
          <w:b/>
          <w:sz w:val="12"/>
          <w:u w:val="single"/>
        </w:rPr>
        <w:t>As a result</w:t>
      </w:r>
      <w:r w:rsidRPr="00054A6A">
        <w:rPr>
          <w:rFonts w:ascii="Georgia" w:hAnsi="Georgia"/>
          <w:sz w:val="12"/>
        </w:rPr>
        <w:t>,</w:t>
      </w:r>
      <w:r w:rsidRPr="00054A6A">
        <w:rPr>
          <w:rFonts w:ascii="Georgia" w:hAnsi="Georgia"/>
        </w:rPr>
        <w:t xml:space="preserve"> </w:t>
      </w:r>
      <w:r w:rsidRPr="007E6AF0">
        <w:rPr>
          <w:rFonts w:ascii="Georgia" w:hAnsi="Georgia"/>
          <w:b/>
          <w:highlight w:val="green"/>
          <w:u w:val="single"/>
        </w:rPr>
        <w:t>the risk of accidents or</w:t>
      </w:r>
      <w:r w:rsidRPr="00054A6A">
        <w:rPr>
          <w:rFonts w:ascii="Georgia" w:hAnsi="Georgia"/>
          <w:b/>
          <w:u w:val="single"/>
        </w:rPr>
        <w:t xml:space="preserve"> </w:t>
      </w:r>
      <w:r w:rsidRPr="007E6AF0">
        <w:rPr>
          <w:rFonts w:ascii="Georgia" w:hAnsi="Georgia"/>
          <w:b/>
          <w:highlight w:val="green"/>
          <w:u w:val="single"/>
        </w:rPr>
        <w:t xml:space="preserve">incidents may </w:t>
      </w:r>
      <w:r w:rsidRPr="007E6AF0">
        <w:rPr>
          <w:rStyle w:val="Emphasis"/>
          <w:rFonts w:ascii="Georgia" w:hAnsi="Georgia"/>
          <w:sz w:val="24"/>
          <w:highlight w:val="green"/>
        </w:rPr>
        <w:t>rise greatly</w:t>
      </w:r>
      <w:r w:rsidRPr="007E6AF0">
        <w:rPr>
          <w:rFonts w:ascii="Georgia" w:hAnsi="Georgia"/>
          <w:b/>
          <w:highlight w:val="green"/>
          <w:u w:val="single"/>
        </w:rPr>
        <w:t xml:space="preserve"> in the event of</w:t>
      </w:r>
      <w:r w:rsidRPr="00054A6A">
        <w:rPr>
          <w:rFonts w:ascii="Georgia" w:hAnsi="Georgia"/>
          <w:b/>
          <w:u w:val="single"/>
        </w:rPr>
        <w:t xml:space="preserve"> </w:t>
      </w:r>
      <w:r w:rsidRPr="007E6AF0">
        <w:rPr>
          <w:rFonts w:ascii="Georgia" w:hAnsi="Georgia"/>
          <w:b/>
          <w:sz w:val="12"/>
          <w:u w:val="single"/>
        </w:rPr>
        <w:t>deployment in</w:t>
      </w:r>
      <w:r w:rsidRPr="00054A6A">
        <w:rPr>
          <w:rFonts w:ascii="Georgia" w:hAnsi="Georgia"/>
          <w:b/>
          <w:u w:val="single"/>
        </w:rPr>
        <w:t xml:space="preserve"> </w:t>
      </w:r>
      <w:r w:rsidRPr="007E6AF0">
        <w:rPr>
          <w:rFonts w:ascii="Georgia" w:hAnsi="Georgia"/>
          <w:b/>
          <w:highlight w:val="green"/>
          <w:u w:val="single"/>
        </w:rPr>
        <w:t>a crisis</w:t>
      </w:r>
      <w:r w:rsidRPr="00054A6A">
        <w:rPr>
          <w:rFonts w:ascii="Georgia" w:hAnsi="Georgia"/>
          <w:b/>
          <w:u w:val="single"/>
        </w:rPr>
        <w:t xml:space="preserve"> </w:t>
      </w:r>
      <w:r w:rsidRPr="007E6AF0">
        <w:rPr>
          <w:rFonts w:ascii="Georgia" w:hAnsi="Georgia"/>
          <w:b/>
          <w:sz w:val="12"/>
          <w:u w:val="single"/>
        </w:rPr>
        <w:t>or a conventional conflict</w:t>
      </w:r>
      <w:r w:rsidRPr="007E6AF0">
        <w:rPr>
          <w:rFonts w:ascii="Georgia" w:hAnsi="Georgia"/>
          <w:sz w:val="12"/>
        </w:rPr>
        <w:t xml:space="preserve">. </w:t>
      </w:r>
      <w:r w:rsidRPr="007E6AF0">
        <w:rPr>
          <w:rFonts w:ascii="Georgia" w:hAnsi="Georgia"/>
          <w:b/>
          <w:sz w:val="12"/>
          <w:u w:val="single"/>
        </w:rPr>
        <w:t xml:space="preserve">Miscalculations by neighbours or outsiders also appear </w:t>
      </w:r>
      <w:r w:rsidRPr="007E6AF0">
        <w:rPr>
          <w:rStyle w:val="Emphasis"/>
          <w:rFonts w:ascii="Georgia" w:hAnsi="Georgia"/>
          <w:sz w:val="12"/>
        </w:rPr>
        <w:t>more likely</w:t>
      </w:r>
      <w:r w:rsidRPr="007E6AF0">
        <w:rPr>
          <w:rFonts w:ascii="Georgia" w:hAnsi="Georgia"/>
          <w:sz w:val="12"/>
        </w:rPr>
        <w:t xml:space="preserve">, </w:t>
      </w:r>
      <w:r w:rsidRPr="007E6AF0">
        <w:rPr>
          <w:rFonts w:ascii="Georgia" w:hAnsi="Georgia"/>
          <w:b/>
          <w:sz w:val="12"/>
          <w:u w:val="single"/>
        </w:rPr>
        <w:t xml:space="preserve">given their </w:t>
      </w:r>
      <w:r w:rsidRPr="007E6AF0">
        <w:rPr>
          <w:rStyle w:val="Emphasis"/>
          <w:rFonts w:ascii="Georgia" w:hAnsi="Georgia"/>
          <w:sz w:val="12"/>
        </w:rPr>
        <w:t>uncertainties about the adversary's capabilities</w:t>
      </w:r>
      <w:r w:rsidRPr="007E6AF0">
        <w:rPr>
          <w:rFonts w:ascii="Georgia" w:hAnsi="Georgia"/>
          <w:sz w:val="12"/>
        </w:rPr>
        <w:t xml:space="preserve">, </w:t>
      </w:r>
      <w:r w:rsidRPr="007E6AF0">
        <w:rPr>
          <w:rFonts w:ascii="Georgia" w:hAnsi="Georgia"/>
          <w:b/>
          <w:sz w:val="12"/>
          <w:u w:val="single"/>
        </w:rPr>
        <w:t>as well as their lack of information to judge whether crisis deployments mean that war is imminent</w:t>
      </w:r>
      <w:r w:rsidRPr="007E6AF0">
        <w:rPr>
          <w:rFonts w:ascii="Georgia" w:hAnsi="Georgia"/>
          <w:sz w:val="12"/>
        </w:rPr>
        <w:t xml:space="preserve"> (1991: 20, italics in original). And because both the NPT and the current US counter-proliferation doctrine place such emphasis on preventing and reversing the spread of nuclear weapons, states such as Pakistan, which desperately need assistance with both failsafe technology and stabilising nuclear doctrine, have been suspicious of US offers of assistance (Pregenzer 2003). As the dramatic revelations of the nature and extent of the A. Q. Khan network showed, </w:t>
      </w:r>
      <w:r w:rsidRPr="007E6AF0">
        <w:rPr>
          <w:rFonts w:ascii="Georgia" w:hAnsi="Georgia"/>
          <w:b/>
          <w:sz w:val="12"/>
          <w:u w:val="single"/>
        </w:rPr>
        <w:t>some states undertaking opaque proliferation have been prepared to rely on transnational smuggling networks to gain vital components</w:t>
      </w:r>
      <w:r w:rsidRPr="007E6AF0">
        <w:rPr>
          <w:rFonts w:ascii="Georgia" w:hAnsi="Georgia"/>
          <w:sz w:val="12"/>
        </w:rPr>
        <w:t xml:space="preserve">, </w:t>
      </w:r>
      <w:r w:rsidRPr="007E6AF0">
        <w:rPr>
          <w:rFonts w:ascii="Georgia" w:hAnsi="Georgia"/>
          <w:b/>
          <w:sz w:val="12"/>
          <w:u w:val="single"/>
        </w:rPr>
        <w:t>materials and knowledge</w:t>
      </w:r>
      <w:r w:rsidRPr="007E6AF0">
        <w:rPr>
          <w:rFonts w:ascii="Georgia" w:hAnsi="Georgia"/>
          <w:sz w:val="12"/>
        </w:rPr>
        <w:t xml:space="preserve">. Quite apart from the incapacity of the NPT regime to deal with this new form of proliferation (Clary 2004), </w:t>
      </w:r>
      <w:r w:rsidRPr="007E6AF0">
        <w:rPr>
          <w:rFonts w:ascii="Georgia" w:hAnsi="Georgia"/>
          <w:b/>
          <w:sz w:val="12"/>
          <w:u w:val="single"/>
        </w:rPr>
        <w:t>such non-state networks raise very real risks that for the right price</w:t>
      </w:r>
      <w:r w:rsidRPr="007E6AF0">
        <w:rPr>
          <w:rFonts w:ascii="Georgia" w:hAnsi="Georgia"/>
          <w:sz w:val="12"/>
        </w:rPr>
        <w:t xml:space="preserve">, </w:t>
      </w:r>
      <w:r w:rsidRPr="007E6AF0">
        <w:rPr>
          <w:rFonts w:ascii="Georgia" w:hAnsi="Georgia"/>
          <w:b/>
          <w:sz w:val="12"/>
          <w:u w:val="single"/>
        </w:rPr>
        <w:t xml:space="preserve">criminals or other facilitators could pass </w:t>
      </w:r>
      <w:r w:rsidRPr="007E6AF0">
        <w:rPr>
          <w:rStyle w:val="Emphasis"/>
          <w:rFonts w:ascii="Georgia" w:hAnsi="Georgia"/>
          <w:sz w:val="12"/>
        </w:rPr>
        <w:t>nuclear materials to terrorist groups</w:t>
      </w:r>
      <w:r w:rsidRPr="007E6AF0">
        <w:rPr>
          <w:rFonts w:ascii="Georgia" w:hAnsi="Georgia"/>
          <w:b/>
          <w:sz w:val="12"/>
          <w:u w:val="single"/>
        </w:rPr>
        <w:t xml:space="preserve"> or extortionists</w:t>
      </w:r>
      <w:r w:rsidRPr="007E6AF0">
        <w:rPr>
          <w:rFonts w:ascii="Georgia" w:hAnsi="Georgia"/>
          <w:sz w:val="12"/>
        </w:rPr>
        <w:t xml:space="preserve"> (Albright and Hinderstein 2005). Both through its inadequacies and its obsessive focus on stopping the spread of nuclear weapons,</w:t>
      </w:r>
      <w:r w:rsidRPr="00054A6A">
        <w:rPr>
          <w:rFonts w:ascii="Georgia" w:hAnsi="Georgia"/>
          <w:sz w:val="12"/>
        </w:rPr>
        <w:t xml:space="preserve"> the NPT could be contributing to the ultimate nightmare: terrorists armed with nuclear or radiological weapons.</w:t>
      </w:r>
    </w:p>
    <w:p w:rsidR="00415DFB" w:rsidRPr="00054A6A" w:rsidRDefault="00415DFB" w:rsidP="00054A6A">
      <w:pPr>
        <w:pStyle w:val="Heading4"/>
        <w:rPr>
          <w:rFonts w:ascii="Georgia" w:hAnsi="Georgia"/>
          <w:sz w:val="24"/>
        </w:rPr>
      </w:pPr>
      <w:r w:rsidRPr="00054A6A">
        <w:rPr>
          <w:rFonts w:ascii="Georgia" w:hAnsi="Georgia"/>
          <w:b w:val="0"/>
          <w:sz w:val="24"/>
          <w:bdr w:val="none" w:sz="0" w:space="0" w:color="auto" w:frame="1"/>
        </w:rPr>
        <w:t>Warming causes extinction</w:t>
      </w:r>
      <w:r w:rsidR="00054A6A" w:rsidRPr="00054A6A">
        <w:rPr>
          <w:rFonts w:ascii="Georgia" w:hAnsi="Georgia"/>
          <w:b w:val="0"/>
          <w:sz w:val="24"/>
          <w:bdr w:val="none" w:sz="0" w:space="0" w:color="auto" w:frame="1"/>
        </w:rPr>
        <w:t xml:space="preserve">. </w:t>
      </w:r>
      <w:r w:rsidRPr="00054A6A">
        <w:rPr>
          <w:rStyle w:val="Style13ptBold"/>
          <w:rFonts w:ascii="Georgia" w:hAnsi="Georgia"/>
          <w:b/>
          <w:sz w:val="24"/>
          <w:u w:val="single"/>
        </w:rPr>
        <w:t>Roberts 13</w:t>
      </w:r>
      <w:r w:rsidR="00054A6A">
        <w:rPr>
          <w:rStyle w:val="FootnoteReference"/>
          <w:rFonts w:ascii="Georgia" w:hAnsi="Georgia"/>
          <w:b w:val="0"/>
          <w:bCs/>
        </w:rPr>
        <w:footnoteReference w:id="3"/>
      </w:r>
    </w:p>
    <w:p w:rsidR="00415DFB" w:rsidRPr="00054A6A" w:rsidRDefault="00415DFB" w:rsidP="00054A6A">
      <w:pPr>
        <w:ind w:left="720"/>
        <w:rPr>
          <w:rFonts w:ascii="Georgia" w:hAnsi="Georgia"/>
        </w:rPr>
      </w:pPr>
      <w:r w:rsidRPr="00054A6A">
        <w:rPr>
          <w:rFonts w:ascii="Georgia" w:hAnsi="Georgia"/>
          <w:sz w:val="12"/>
        </w:rPr>
        <w:t>We know we’ve raised global average temperatures around 0.8 degrees C so far. We know that</w:t>
      </w:r>
      <w:r w:rsidRPr="00054A6A">
        <w:rPr>
          <w:rStyle w:val="StyleUnderline"/>
          <w:rFonts w:ascii="Georgia" w:hAnsi="Georgia"/>
          <w:sz w:val="12"/>
        </w:rPr>
        <w:t xml:space="preserve"> </w:t>
      </w:r>
      <w:r w:rsidRPr="00054A6A">
        <w:rPr>
          <w:rFonts w:ascii="Georgia" w:hAnsi="Georgia"/>
          <w:sz w:val="12"/>
        </w:rPr>
        <w:t xml:space="preserve">2 degrees C is where most scientists predict catastrophic and irreversible impacts. And we know that we are currently on a trajectory that will push temperatures up 4 degrees or more by the end of the century. What would 4 degrees look like? A recent </w:t>
      </w:r>
      <w:hyperlink r:id="rId6" w:history="1">
        <w:r w:rsidRPr="00054A6A">
          <w:rPr>
            <w:rStyle w:val="Hyperlink"/>
            <w:rFonts w:ascii="Georgia" w:hAnsi="Georgia"/>
            <w:sz w:val="12"/>
          </w:rPr>
          <w:t>World Bank review of the science</w:t>
        </w:r>
      </w:hyperlink>
      <w:r w:rsidRPr="00054A6A">
        <w:rPr>
          <w:rFonts w:ascii="Georgia" w:hAnsi="Georgia"/>
          <w:sz w:val="12"/>
        </w:rPr>
        <w:t xml:space="preserve"> reminds us. First, it’ll get hot: Projections for a 4°C world show a dramatic increase in the intensity and frequency of high-temperature extremes. Recent extreme heat waves such as in Russia in 2010 are likely to become the new normal summer in a 4°C world. Tropical South America, central Africa, and all tropical islands in the Pacific are likely to regularly experience heat waves of unprecedented magnitude and duration. In this new high-temperature climate regime, the coolest months are likely to be substantially warmer than the warmest months at the end of the 20th century. In regions such as the Mediterranean, North Africa, the Middle East, and the Tibetan plateau, almost all summer months are likely to be warmer than the most extreme heat waves presently experienced. For example, the warmest July in the Mediterranean region could be 9°C warmer than today’s warmest July. Extreme heat waves in recent years have had severe impacts, causing heat-related deaths, forest fires, and harvest losses. The impacts of the extreme heat waves projected </w:t>
      </w:r>
      <w:r w:rsidRPr="007E6AF0">
        <w:rPr>
          <w:rFonts w:ascii="Georgia" w:hAnsi="Georgia"/>
          <w:sz w:val="12"/>
        </w:rPr>
        <w:t>for</w:t>
      </w:r>
      <w:r w:rsidRPr="007E6AF0">
        <w:rPr>
          <w:rFonts w:ascii="Georgia" w:hAnsi="Georgia"/>
        </w:rPr>
        <w:t xml:space="preserve"> </w:t>
      </w:r>
      <w:r w:rsidRPr="007E6AF0">
        <w:rPr>
          <w:rStyle w:val="StyleUnderline"/>
          <w:rFonts w:ascii="Georgia" w:hAnsi="Georgia"/>
          <w:sz w:val="24"/>
          <w:highlight w:val="green"/>
        </w:rPr>
        <w:t>a 4°C</w:t>
      </w:r>
      <w:r w:rsidRPr="00054A6A">
        <w:rPr>
          <w:rStyle w:val="StyleUnderline"/>
          <w:rFonts w:ascii="Georgia" w:hAnsi="Georgia"/>
          <w:sz w:val="24"/>
        </w:rPr>
        <w:t xml:space="preserve"> </w:t>
      </w:r>
      <w:r w:rsidRPr="007E6AF0">
        <w:rPr>
          <w:rStyle w:val="StyleUnderline"/>
          <w:rFonts w:ascii="Georgia" w:hAnsi="Georgia"/>
          <w:sz w:val="24"/>
          <w:highlight w:val="green"/>
        </w:rPr>
        <w:t>world</w:t>
      </w:r>
      <w:r w:rsidRPr="00054A6A">
        <w:rPr>
          <w:rFonts w:ascii="Georgia" w:hAnsi="Georgia"/>
        </w:rPr>
        <w:t xml:space="preserve"> </w:t>
      </w:r>
      <w:r w:rsidRPr="00054A6A">
        <w:rPr>
          <w:rFonts w:ascii="Georgia" w:hAnsi="Georgia"/>
          <w:sz w:val="12"/>
        </w:rPr>
        <w:t>have not been evaluated, but they</w:t>
      </w:r>
      <w:r w:rsidRPr="00054A6A">
        <w:rPr>
          <w:rFonts w:ascii="Georgia" w:hAnsi="Georgia"/>
        </w:rPr>
        <w:t xml:space="preserve"> </w:t>
      </w:r>
      <w:r w:rsidRPr="007E6AF0">
        <w:rPr>
          <w:rStyle w:val="StyleUnderline"/>
          <w:rFonts w:ascii="Georgia" w:hAnsi="Georgia"/>
          <w:sz w:val="24"/>
          <w:highlight w:val="green"/>
        </w:rPr>
        <w:t>could</w:t>
      </w:r>
      <w:r w:rsidRPr="00054A6A">
        <w:rPr>
          <w:rFonts w:ascii="Georgia" w:hAnsi="Georgia"/>
        </w:rPr>
        <w:t xml:space="preserve"> </w:t>
      </w:r>
      <w:r w:rsidRPr="00054A6A">
        <w:rPr>
          <w:rFonts w:ascii="Georgia" w:hAnsi="Georgia"/>
          <w:sz w:val="12"/>
        </w:rPr>
        <w:t>be expected to vastly exceed the consequences experienced to date and potentially</w:t>
      </w:r>
      <w:r w:rsidRPr="00054A6A">
        <w:rPr>
          <w:rFonts w:ascii="Georgia" w:hAnsi="Georgia"/>
        </w:rPr>
        <w:t xml:space="preserve"> </w:t>
      </w:r>
      <w:r w:rsidRPr="007E6AF0">
        <w:rPr>
          <w:rStyle w:val="StyleUnderline"/>
          <w:rFonts w:ascii="Georgia" w:hAnsi="Georgia"/>
          <w:sz w:val="24"/>
          <w:highlight w:val="green"/>
          <w:bdr w:val="single" w:sz="4" w:space="0" w:color="auto"/>
        </w:rPr>
        <w:t>exceed</w:t>
      </w:r>
      <w:r w:rsidRPr="00054A6A">
        <w:rPr>
          <w:rStyle w:val="StyleUnderline"/>
          <w:rFonts w:ascii="Georgia" w:hAnsi="Georgia"/>
          <w:sz w:val="24"/>
          <w:bdr w:val="single" w:sz="4" w:space="0" w:color="auto"/>
        </w:rPr>
        <w:t xml:space="preserve"> </w:t>
      </w:r>
      <w:r w:rsidRPr="00054A6A">
        <w:rPr>
          <w:rStyle w:val="StyleUnderline"/>
          <w:rFonts w:ascii="Georgia" w:hAnsi="Georgia"/>
          <w:sz w:val="12"/>
          <w:bdr w:val="single" w:sz="4" w:space="0" w:color="auto"/>
        </w:rPr>
        <w:t>the</w:t>
      </w:r>
      <w:r w:rsidRPr="00054A6A">
        <w:rPr>
          <w:rStyle w:val="StyleUnderline"/>
          <w:rFonts w:ascii="Georgia" w:hAnsi="Georgia"/>
          <w:sz w:val="24"/>
          <w:bdr w:val="single" w:sz="4" w:space="0" w:color="auto"/>
        </w:rPr>
        <w:t xml:space="preserve"> </w:t>
      </w:r>
      <w:r w:rsidRPr="007E6AF0">
        <w:rPr>
          <w:rStyle w:val="StyleUnderline"/>
          <w:rFonts w:ascii="Georgia" w:hAnsi="Georgia"/>
          <w:sz w:val="24"/>
          <w:highlight w:val="green"/>
          <w:bdr w:val="single" w:sz="4" w:space="0" w:color="auto"/>
        </w:rPr>
        <w:t>adaptive capacities of many societies and natural systems</w:t>
      </w:r>
      <w:r w:rsidRPr="00054A6A">
        <w:rPr>
          <w:rFonts w:ascii="Georgia" w:hAnsi="Georgia"/>
          <w:sz w:val="12"/>
        </w:rPr>
        <w:t>. [my emphasis] Warming to</w:t>
      </w:r>
      <w:r w:rsidRPr="00054A6A">
        <w:rPr>
          <w:rStyle w:val="StyleUnderline"/>
          <w:rFonts w:ascii="Georgia" w:hAnsi="Georgia"/>
          <w:sz w:val="24"/>
        </w:rPr>
        <w:t xml:space="preserve"> </w:t>
      </w:r>
      <w:r w:rsidRPr="007E6AF0">
        <w:rPr>
          <w:rStyle w:val="StyleUnderline"/>
          <w:rFonts w:ascii="Georgia" w:hAnsi="Georgia"/>
          <w:sz w:val="24"/>
          <w:highlight w:val="green"/>
        </w:rPr>
        <w:t>4 degrees would also lead to</w:t>
      </w:r>
      <w:r w:rsidRPr="007E6AF0">
        <w:rPr>
          <w:rFonts w:ascii="Georgia" w:hAnsi="Georgia"/>
          <w:highlight w:val="green"/>
        </w:rPr>
        <w:t xml:space="preserve"> “</w:t>
      </w:r>
      <w:r w:rsidRPr="007E6AF0">
        <w:rPr>
          <w:rStyle w:val="StyleUnderline"/>
          <w:rFonts w:ascii="Georgia" w:hAnsi="Georgia"/>
          <w:sz w:val="24"/>
          <w:highlight w:val="green"/>
        </w:rPr>
        <w:t>an increase of</w:t>
      </w:r>
      <w:r w:rsidRPr="00054A6A">
        <w:rPr>
          <w:rStyle w:val="StyleUnderline"/>
          <w:rFonts w:ascii="Georgia" w:hAnsi="Georgia"/>
          <w:sz w:val="24"/>
        </w:rPr>
        <w:t xml:space="preserve"> </w:t>
      </w:r>
      <w:r w:rsidRPr="00054A6A">
        <w:rPr>
          <w:rFonts w:ascii="Georgia" w:hAnsi="Georgia"/>
          <w:sz w:val="12"/>
        </w:rPr>
        <w:t>about</w:t>
      </w:r>
      <w:r w:rsidRPr="00054A6A">
        <w:rPr>
          <w:rStyle w:val="StyleUnderline"/>
          <w:rFonts w:ascii="Georgia" w:hAnsi="Georgia"/>
          <w:sz w:val="24"/>
        </w:rPr>
        <w:t xml:space="preserve"> </w:t>
      </w:r>
      <w:r w:rsidRPr="007E6AF0">
        <w:rPr>
          <w:rStyle w:val="StyleUnderline"/>
          <w:rFonts w:ascii="Georgia" w:hAnsi="Georgia"/>
          <w:sz w:val="24"/>
          <w:highlight w:val="green"/>
        </w:rPr>
        <w:t>150 percent in acidity of the ocean</w:t>
      </w:r>
      <w:r w:rsidRPr="00054A6A">
        <w:rPr>
          <w:rFonts w:ascii="Georgia" w:hAnsi="Georgia"/>
          <w:sz w:val="12"/>
        </w:rPr>
        <w:t>,” leading to levels of acidity “unparalleled in Earth’s history.” That’s bad news for, say, coral reefs: The combination of thermally induced bleaching events, ocean acidification, and sea-level rise threatens large fractions of coral reefs even at 1.5°C global warming.</w:t>
      </w:r>
      <w:r w:rsidRPr="00054A6A">
        <w:rPr>
          <w:rFonts w:ascii="Georgia" w:hAnsi="Georgia"/>
        </w:rPr>
        <w:t xml:space="preserve"> </w:t>
      </w:r>
      <w:r w:rsidRPr="007E6AF0">
        <w:rPr>
          <w:rStyle w:val="StyleUnderline"/>
          <w:rFonts w:ascii="Georgia" w:hAnsi="Georgia"/>
          <w:sz w:val="24"/>
          <w:highlight w:val="green"/>
        </w:rPr>
        <w:t>The</w:t>
      </w:r>
      <w:r w:rsidRPr="00054A6A">
        <w:rPr>
          <w:rFonts w:ascii="Georgia" w:hAnsi="Georgia"/>
        </w:rPr>
        <w:t xml:space="preserve"> </w:t>
      </w:r>
      <w:r w:rsidRPr="00054A6A">
        <w:rPr>
          <w:rFonts w:ascii="Georgia" w:hAnsi="Georgia"/>
          <w:sz w:val="12"/>
        </w:rPr>
        <w:t>regional</w:t>
      </w:r>
      <w:r w:rsidRPr="00054A6A">
        <w:rPr>
          <w:rFonts w:ascii="Georgia" w:hAnsi="Georgia"/>
        </w:rPr>
        <w:t xml:space="preserve"> </w:t>
      </w:r>
      <w:r w:rsidRPr="007E6AF0">
        <w:rPr>
          <w:rStyle w:val="StyleUnderline"/>
          <w:rFonts w:ascii="Georgia" w:hAnsi="Georgia"/>
          <w:sz w:val="24"/>
          <w:highlight w:val="green"/>
        </w:rPr>
        <w:t>extinction of</w:t>
      </w:r>
      <w:r w:rsidRPr="00054A6A">
        <w:rPr>
          <w:rFonts w:ascii="Georgia" w:hAnsi="Georgia"/>
        </w:rPr>
        <w:t xml:space="preserve"> </w:t>
      </w:r>
      <w:r w:rsidRPr="00054A6A">
        <w:rPr>
          <w:rFonts w:ascii="Georgia" w:hAnsi="Georgia"/>
          <w:sz w:val="12"/>
        </w:rPr>
        <w:t>entire</w:t>
      </w:r>
      <w:r w:rsidRPr="007E6AF0">
        <w:rPr>
          <w:rFonts w:ascii="Georgia" w:hAnsi="Georgia"/>
          <w:sz w:val="12"/>
        </w:rPr>
        <w:t xml:space="preserve"> </w:t>
      </w:r>
      <w:r w:rsidRPr="007E6AF0">
        <w:rPr>
          <w:rStyle w:val="StyleUnderline"/>
          <w:rFonts w:ascii="Georgia" w:hAnsi="Georgia"/>
          <w:sz w:val="12"/>
        </w:rPr>
        <w:t>coral</w:t>
      </w:r>
      <w:r w:rsidRPr="00054A6A">
        <w:rPr>
          <w:rStyle w:val="StyleUnderline"/>
          <w:rFonts w:ascii="Georgia" w:hAnsi="Georgia"/>
          <w:sz w:val="24"/>
        </w:rPr>
        <w:t xml:space="preserve"> </w:t>
      </w:r>
      <w:r w:rsidRPr="007E6AF0">
        <w:rPr>
          <w:rStyle w:val="StyleUnderline"/>
          <w:rFonts w:ascii="Georgia" w:hAnsi="Georgia"/>
          <w:sz w:val="24"/>
          <w:highlight w:val="green"/>
        </w:rPr>
        <w:t>reef</w:t>
      </w:r>
      <w:r w:rsidRPr="00054A6A">
        <w:rPr>
          <w:rStyle w:val="StyleUnderline"/>
          <w:rFonts w:ascii="Georgia" w:hAnsi="Georgia"/>
          <w:sz w:val="24"/>
        </w:rPr>
        <w:t xml:space="preserve"> </w:t>
      </w:r>
      <w:r w:rsidRPr="007E6AF0">
        <w:rPr>
          <w:rStyle w:val="StyleUnderline"/>
          <w:rFonts w:ascii="Georgia" w:hAnsi="Georgia"/>
          <w:sz w:val="24"/>
          <w:highlight w:val="green"/>
        </w:rPr>
        <w:t>ecosystems</w:t>
      </w:r>
      <w:r w:rsidRPr="00054A6A">
        <w:rPr>
          <w:rFonts w:ascii="Georgia" w:hAnsi="Georgia"/>
          <w:sz w:val="12"/>
        </w:rPr>
        <w:t>, which could occur well before 4°C is reached,</w:t>
      </w:r>
      <w:r w:rsidRPr="00054A6A">
        <w:rPr>
          <w:rStyle w:val="StyleUnderline"/>
          <w:rFonts w:ascii="Georgia" w:hAnsi="Georgia"/>
          <w:sz w:val="24"/>
        </w:rPr>
        <w:t xml:space="preserve"> </w:t>
      </w:r>
      <w:r w:rsidRPr="007E6AF0">
        <w:rPr>
          <w:rStyle w:val="StyleUnderline"/>
          <w:rFonts w:ascii="Georgia" w:hAnsi="Georgia"/>
          <w:sz w:val="24"/>
          <w:highlight w:val="green"/>
        </w:rPr>
        <w:t>would have profound</w:t>
      </w:r>
      <w:r w:rsidRPr="00054A6A">
        <w:rPr>
          <w:rStyle w:val="StyleUnderline"/>
          <w:rFonts w:ascii="Georgia" w:hAnsi="Georgia"/>
          <w:sz w:val="24"/>
        </w:rPr>
        <w:t xml:space="preserve"> </w:t>
      </w:r>
      <w:r w:rsidRPr="007E6AF0">
        <w:rPr>
          <w:rStyle w:val="StyleUnderline"/>
          <w:rFonts w:ascii="Georgia" w:hAnsi="Georgia"/>
          <w:sz w:val="24"/>
          <w:highlight w:val="green"/>
        </w:rPr>
        <w:t>consequences</w:t>
      </w:r>
      <w:r w:rsidRPr="00054A6A">
        <w:rPr>
          <w:rStyle w:val="StyleUnderline"/>
          <w:rFonts w:ascii="Georgia" w:hAnsi="Georgia"/>
          <w:sz w:val="24"/>
        </w:rPr>
        <w:t xml:space="preserve"> </w:t>
      </w:r>
      <w:r w:rsidRPr="007E6AF0">
        <w:rPr>
          <w:rStyle w:val="StyleUnderline"/>
          <w:rFonts w:ascii="Georgia" w:hAnsi="Georgia"/>
          <w:sz w:val="12"/>
        </w:rPr>
        <w:t xml:space="preserve">for </w:t>
      </w:r>
      <w:r w:rsidRPr="007E6AF0">
        <w:rPr>
          <w:rFonts w:ascii="Georgia" w:hAnsi="Georgia"/>
          <w:sz w:val="12"/>
        </w:rPr>
        <w:t xml:space="preserve">their </w:t>
      </w:r>
      <w:r w:rsidRPr="007E6AF0">
        <w:rPr>
          <w:rStyle w:val="StyleUnderline"/>
          <w:rFonts w:ascii="Georgia" w:hAnsi="Georgia"/>
          <w:sz w:val="12"/>
        </w:rPr>
        <w:t xml:space="preserve">dependent species </w:t>
      </w:r>
      <w:r w:rsidRPr="007E6AF0">
        <w:rPr>
          <w:rFonts w:ascii="Georgia" w:hAnsi="Georgia"/>
          <w:sz w:val="12"/>
        </w:rPr>
        <w:t>and for the people who depend on them for food, income, tourism, and shoreline protection. It will also “likely</w:t>
      </w:r>
      <w:r w:rsidRPr="00054A6A">
        <w:rPr>
          <w:rFonts w:ascii="Georgia" w:hAnsi="Georgia"/>
          <w:sz w:val="12"/>
        </w:rPr>
        <w:t xml:space="preserve"> lead to a sea-level rise of 0.5 to 1 meter, and possibly more, by 2100, with several meters more to be realized in the coming centuries.” That rise won’t be spread evenly, even within regions and countries — regions close to the equator will see even higher seas. There are also indications that</w:t>
      </w:r>
      <w:r w:rsidRPr="00054A6A">
        <w:rPr>
          <w:rFonts w:ascii="Georgia" w:hAnsi="Georgia"/>
        </w:rPr>
        <w:t xml:space="preserve"> </w:t>
      </w:r>
      <w:r w:rsidRPr="007E6AF0">
        <w:rPr>
          <w:rStyle w:val="StyleUnderline"/>
          <w:rFonts w:ascii="Georgia" w:hAnsi="Georgia"/>
          <w:sz w:val="24"/>
          <w:highlight w:val="green"/>
        </w:rPr>
        <w:t>it would</w:t>
      </w:r>
      <w:r w:rsidRPr="00054A6A">
        <w:rPr>
          <w:rFonts w:ascii="Georgia" w:hAnsi="Georgia"/>
        </w:rPr>
        <w:t xml:space="preserve"> “</w:t>
      </w:r>
      <w:r w:rsidRPr="00054A6A">
        <w:rPr>
          <w:rFonts w:ascii="Georgia" w:hAnsi="Georgia"/>
          <w:sz w:val="12"/>
        </w:rPr>
        <w:t>significantly</w:t>
      </w:r>
      <w:r w:rsidRPr="00054A6A">
        <w:rPr>
          <w:rFonts w:ascii="Georgia" w:hAnsi="Georgia"/>
        </w:rPr>
        <w:t xml:space="preserve"> </w:t>
      </w:r>
      <w:r w:rsidRPr="007E6AF0">
        <w:rPr>
          <w:rStyle w:val="StyleUnderline"/>
          <w:rFonts w:ascii="Georgia" w:hAnsi="Georgia"/>
          <w:sz w:val="24"/>
          <w:highlight w:val="green"/>
        </w:rPr>
        <w:t>exacerbate</w:t>
      </w:r>
      <w:r w:rsidRPr="00054A6A">
        <w:rPr>
          <w:rStyle w:val="StyleUnderline"/>
          <w:rFonts w:ascii="Georgia" w:hAnsi="Georgia"/>
          <w:sz w:val="24"/>
        </w:rPr>
        <w:t xml:space="preserve"> </w:t>
      </w:r>
      <w:r w:rsidRPr="007E6AF0">
        <w:rPr>
          <w:rStyle w:val="StyleUnderline"/>
          <w:rFonts w:ascii="Georgia" w:hAnsi="Georgia"/>
          <w:sz w:val="12"/>
        </w:rPr>
        <w:t>existing</w:t>
      </w:r>
      <w:r w:rsidRPr="00054A6A">
        <w:rPr>
          <w:rStyle w:val="StyleUnderline"/>
          <w:rFonts w:ascii="Georgia" w:hAnsi="Georgia"/>
          <w:sz w:val="24"/>
        </w:rPr>
        <w:t xml:space="preserve"> </w:t>
      </w:r>
      <w:r w:rsidRPr="007E6AF0">
        <w:rPr>
          <w:rStyle w:val="StyleUnderline"/>
          <w:rFonts w:ascii="Georgia" w:hAnsi="Georgia"/>
          <w:sz w:val="24"/>
          <w:highlight w:val="green"/>
        </w:rPr>
        <w:t>water scarcity</w:t>
      </w:r>
      <w:r w:rsidRPr="00054A6A">
        <w:rPr>
          <w:rFonts w:ascii="Georgia" w:hAnsi="Georgia"/>
        </w:rPr>
        <w:t xml:space="preserve"> </w:t>
      </w:r>
      <w:r w:rsidRPr="00054A6A">
        <w:rPr>
          <w:rFonts w:ascii="Georgia" w:hAnsi="Georgia"/>
          <w:sz w:val="12"/>
        </w:rPr>
        <w:t>in</w:t>
      </w:r>
      <w:r w:rsidRPr="00054A6A">
        <w:rPr>
          <w:rFonts w:ascii="Georgia" w:hAnsi="Georgia"/>
        </w:rPr>
        <w:t xml:space="preserve"> </w:t>
      </w:r>
      <w:r w:rsidRPr="00054A6A">
        <w:rPr>
          <w:rFonts w:ascii="Georgia" w:hAnsi="Georgia"/>
          <w:sz w:val="12"/>
        </w:rPr>
        <w:t>many regions, particularly northern and eastern Africa, the Middle East, and South Asia, while additional countries in Africa would be newly confronted with water scarcity on a national scale due to population growth.” Also, more extreme weather events: Ecosystems will be affected by more frequent extreme weather events, such as forest loss due to droughts and wildfire exacerbated by land use and agricultural expansion. In Amazonia, forest fires could as much as double by 2050 with warming of approximately 1.5°C to 2°C above preindustrial levels. Changes would be expected to be even more severe in a 4°C world. Also loss of biodiversity and ecosystem services: In a 4°C world,</w:t>
      </w:r>
      <w:r w:rsidRPr="00054A6A">
        <w:rPr>
          <w:rFonts w:ascii="Georgia" w:hAnsi="Georgia"/>
        </w:rPr>
        <w:t xml:space="preserve"> </w:t>
      </w:r>
      <w:r w:rsidRPr="007E6AF0">
        <w:rPr>
          <w:rStyle w:val="StyleUnderline"/>
          <w:rFonts w:ascii="Georgia" w:hAnsi="Georgia"/>
          <w:sz w:val="24"/>
          <w:highlight w:val="green"/>
        </w:rPr>
        <w:t>climate change seems</w:t>
      </w:r>
      <w:r w:rsidRPr="00054A6A">
        <w:rPr>
          <w:rStyle w:val="StyleUnderline"/>
          <w:rFonts w:ascii="Georgia" w:hAnsi="Georgia"/>
          <w:sz w:val="24"/>
        </w:rPr>
        <w:t xml:space="preserve"> </w:t>
      </w:r>
      <w:r w:rsidRPr="00054A6A">
        <w:rPr>
          <w:rStyle w:val="StyleUnderline"/>
          <w:rFonts w:ascii="Georgia" w:hAnsi="Georgia"/>
          <w:sz w:val="12"/>
        </w:rPr>
        <w:t xml:space="preserve">likely to </w:t>
      </w:r>
      <w:r w:rsidRPr="00054A6A">
        <w:rPr>
          <w:rFonts w:ascii="Georgia" w:hAnsi="Georgia"/>
          <w:sz w:val="12"/>
        </w:rPr>
        <w:t>become the dominant driver of ecosystem shifts,</w:t>
      </w:r>
      <w:r w:rsidRPr="00054A6A">
        <w:rPr>
          <w:rStyle w:val="StyleUnderline"/>
          <w:rFonts w:ascii="Georgia" w:hAnsi="Georgia"/>
          <w:sz w:val="12"/>
        </w:rPr>
        <w:t xml:space="preserve"> surpas</w:t>
      </w:r>
      <w:r w:rsidRPr="00054A6A">
        <w:rPr>
          <w:rFonts w:ascii="Georgia" w:hAnsi="Georgia"/>
          <w:sz w:val="12"/>
        </w:rPr>
        <w:t xml:space="preserve">sing </w:t>
      </w:r>
      <w:r w:rsidRPr="00054A6A">
        <w:rPr>
          <w:rStyle w:val="StyleUnderline"/>
          <w:rFonts w:ascii="Georgia" w:hAnsi="Georgia"/>
          <w:sz w:val="12"/>
        </w:rPr>
        <w:t>habitat destruction as</w:t>
      </w:r>
      <w:r w:rsidRPr="00054A6A">
        <w:rPr>
          <w:rStyle w:val="StyleUnderline"/>
          <w:rFonts w:ascii="Georgia" w:hAnsi="Georgia"/>
          <w:sz w:val="24"/>
        </w:rPr>
        <w:t xml:space="preserve"> </w:t>
      </w:r>
      <w:r w:rsidRPr="007E6AF0">
        <w:rPr>
          <w:rStyle w:val="StyleUnderline"/>
          <w:rFonts w:ascii="Georgia" w:hAnsi="Georgia"/>
          <w:sz w:val="24"/>
          <w:highlight w:val="green"/>
        </w:rPr>
        <w:t>the</w:t>
      </w:r>
      <w:r w:rsidRPr="007E6AF0">
        <w:rPr>
          <w:rFonts w:ascii="Georgia" w:hAnsi="Georgia"/>
          <w:highlight w:val="green"/>
        </w:rPr>
        <w:t xml:space="preserve"> </w:t>
      </w:r>
      <w:r w:rsidRPr="007E6AF0">
        <w:rPr>
          <w:rStyle w:val="StyleUnderline"/>
          <w:rFonts w:ascii="Georgia" w:hAnsi="Georgia"/>
          <w:sz w:val="24"/>
          <w:highlight w:val="green"/>
        </w:rPr>
        <w:t>greatest threat to biodiversity</w:t>
      </w:r>
      <w:r w:rsidRPr="00054A6A">
        <w:rPr>
          <w:rFonts w:ascii="Georgia" w:hAnsi="Georgia"/>
          <w:sz w:val="12"/>
        </w:rPr>
        <w:t xml:space="preserve">. Recent research suggests that large-scale loss of biodiversity is likely to occur in a 4°C world, with climate change and high CO2 concentration driving a transition of the Earth’s ecosystems into a state unknown in human experience. Ecosystem damage would be expected to dramatically reduce the provision of ecosystem services on which society depends (for example, fisheries and protection of coastline afforded by coral reefs and mangroves.) New research also indicates a “rapidly rising risk of crop yield reductions as the world warms.” So food will be tough. All this will add up to “large-scale displacement of populations and have adverse consequences for human security and economic and trade systems.” Given the uncertainties and long-tail risks involved, “there is no certainty that adaptation to a 4°C world is possible.” There’s a small but non-trivial chance of advanced civilization breaking down entirely. Now ponder the fact that some scenarios show us going up to 6degrees by the end of the century, a level of devastation we have not studied and barely know how to conceive. Ponder the fact that somewhere along the line, though we don’t know exactly where, enough </w:t>
      </w:r>
      <w:r w:rsidRPr="00054A6A">
        <w:rPr>
          <w:rStyle w:val="StyleUnderline"/>
          <w:rFonts w:ascii="Georgia" w:hAnsi="Georgia"/>
          <w:sz w:val="12"/>
        </w:rPr>
        <w:t>self-reinforcing</w:t>
      </w:r>
      <w:r w:rsidRPr="00054A6A">
        <w:rPr>
          <w:rStyle w:val="StyleUnderline"/>
          <w:rFonts w:ascii="Georgia" w:hAnsi="Georgia"/>
          <w:sz w:val="24"/>
        </w:rPr>
        <w:t xml:space="preserve"> </w:t>
      </w:r>
      <w:r w:rsidRPr="007E6AF0">
        <w:rPr>
          <w:rStyle w:val="StyleUnderline"/>
          <w:rFonts w:ascii="Georgia" w:hAnsi="Georgia"/>
          <w:sz w:val="24"/>
          <w:highlight w:val="green"/>
        </w:rPr>
        <w:t>feedback loops will</w:t>
      </w:r>
      <w:r w:rsidRPr="00054A6A">
        <w:rPr>
          <w:rFonts w:ascii="Georgia" w:hAnsi="Georgia"/>
        </w:rPr>
        <w:t xml:space="preserve"> </w:t>
      </w:r>
      <w:r w:rsidRPr="00054A6A">
        <w:rPr>
          <w:rFonts w:ascii="Georgia" w:hAnsi="Georgia"/>
          <w:sz w:val="12"/>
        </w:rPr>
        <w:t>be running to</w:t>
      </w:r>
      <w:r w:rsidRPr="00054A6A">
        <w:rPr>
          <w:rFonts w:ascii="Georgia" w:hAnsi="Georgia"/>
        </w:rPr>
        <w:t xml:space="preserve"> </w:t>
      </w:r>
      <w:r w:rsidRPr="007E6AF0">
        <w:rPr>
          <w:rStyle w:val="StyleUnderline"/>
          <w:rFonts w:ascii="Georgia" w:hAnsi="Georgia"/>
          <w:sz w:val="24"/>
          <w:highlight w:val="green"/>
        </w:rPr>
        <w:t>make climate change unstoppable</w:t>
      </w:r>
      <w:r w:rsidRPr="00054A6A">
        <w:rPr>
          <w:rStyle w:val="StyleUnderline"/>
          <w:rFonts w:ascii="Georgia" w:hAnsi="Georgia"/>
          <w:sz w:val="24"/>
        </w:rPr>
        <w:t xml:space="preserve"> </w:t>
      </w:r>
      <w:r w:rsidRPr="00054A6A">
        <w:rPr>
          <w:rStyle w:val="StyleUnderline"/>
          <w:rFonts w:ascii="Georgia" w:hAnsi="Georgia"/>
          <w:sz w:val="12"/>
        </w:rPr>
        <w:t>and irreversible</w:t>
      </w:r>
      <w:r w:rsidRPr="00054A6A">
        <w:rPr>
          <w:rFonts w:ascii="Georgia" w:hAnsi="Georgia"/>
          <w:sz w:val="12"/>
        </w:rPr>
        <w:t xml:space="preserve"> for centuries to come.</w:t>
      </w:r>
      <w:r w:rsidRPr="00054A6A">
        <w:rPr>
          <w:rFonts w:ascii="Georgia" w:hAnsi="Georgia"/>
        </w:rPr>
        <w:t xml:space="preserve"> </w:t>
      </w:r>
      <w:r w:rsidRPr="007E6AF0">
        <w:rPr>
          <w:rStyle w:val="StyleUnderline"/>
          <w:rFonts w:ascii="Georgia" w:hAnsi="Georgia"/>
          <w:sz w:val="24"/>
          <w:highlight w:val="green"/>
        </w:rPr>
        <w:t>That would mean</w:t>
      </w:r>
      <w:r w:rsidRPr="00054A6A">
        <w:rPr>
          <w:rStyle w:val="StyleUnderline"/>
          <w:rFonts w:ascii="Georgia" w:hAnsi="Georgia"/>
          <w:sz w:val="24"/>
        </w:rPr>
        <w:t xml:space="preserve"> </w:t>
      </w:r>
      <w:r w:rsidRPr="00054A6A">
        <w:rPr>
          <w:rFonts w:ascii="Georgia" w:hAnsi="Georgia"/>
          <w:sz w:val="12"/>
        </w:rPr>
        <w:t>handing our grandchildren and their grandchildren not only</w:t>
      </w:r>
      <w:r w:rsidRPr="00054A6A">
        <w:rPr>
          <w:rFonts w:ascii="Georgia" w:hAnsi="Georgia"/>
        </w:rPr>
        <w:t xml:space="preserve"> </w:t>
      </w:r>
      <w:r w:rsidRPr="007E6AF0">
        <w:rPr>
          <w:rStyle w:val="StyleUnderline"/>
          <w:rFonts w:ascii="Georgia" w:hAnsi="Georgia"/>
          <w:sz w:val="24"/>
          <w:highlight w:val="green"/>
        </w:rPr>
        <w:t xml:space="preserve">a </w:t>
      </w:r>
      <w:r w:rsidRPr="007E6AF0">
        <w:rPr>
          <w:rStyle w:val="StyleUnderline"/>
          <w:rFonts w:ascii="Georgia" w:hAnsi="Georgia"/>
          <w:sz w:val="24"/>
          <w:highlight w:val="green"/>
          <w:bdr w:val="single" w:sz="4" w:space="0" w:color="auto"/>
        </w:rPr>
        <w:t>burned, chaotic</w:t>
      </w:r>
      <w:r w:rsidRPr="007E6AF0">
        <w:rPr>
          <w:rStyle w:val="StyleUnderline"/>
          <w:rFonts w:ascii="Georgia" w:hAnsi="Georgia"/>
          <w:sz w:val="12"/>
          <w:bdr w:val="single" w:sz="4" w:space="0" w:color="auto"/>
        </w:rPr>
        <w:t>, denuded</w:t>
      </w:r>
      <w:r w:rsidRPr="00054A6A">
        <w:rPr>
          <w:rStyle w:val="StyleUnderline"/>
          <w:rFonts w:ascii="Georgia" w:hAnsi="Georgia"/>
          <w:sz w:val="24"/>
          <w:bdr w:val="single" w:sz="4" w:space="0" w:color="auto"/>
        </w:rPr>
        <w:t xml:space="preserve"> </w:t>
      </w:r>
      <w:r w:rsidRPr="007E6AF0">
        <w:rPr>
          <w:rStyle w:val="StyleUnderline"/>
          <w:rFonts w:ascii="Georgia" w:hAnsi="Georgia"/>
          <w:sz w:val="24"/>
          <w:highlight w:val="green"/>
          <w:bdr w:val="single" w:sz="4" w:space="0" w:color="auto"/>
        </w:rPr>
        <w:t>world</w:t>
      </w:r>
      <w:r w:rsidRPr="00054A6A">
        <w:rPr>
          <w:rFonts w:ascii="Georgia" w:hAnsi="Georgia"/>
          <w:sz w:val="12"/>
        </w:rPr>
        <w:t>, but a world that is inexorably more inhospitable with every passing decade.</w:t>
      </w:r>
    </w:p>
    <w:p w:rsidR="00415DFB" w:rsidRPr="00054A6A" w:rsidRDefault="00415DFB" w:rsidP="001D509E">
      <w:pPr>
        <w:pStyle w:val="NormalWeb"/>
        <w:spacing w:before="0" w:beforeAutospacing="0" w:after="0" w:afterAutospacing="0" w:line="240" w:lineRule="auto"/>
        <w:rPr>
          <w:rFonts w:ascii="Georgia" w:hAnsi="Georgia"/>
          <w:b/>
        </w:rPr>
      </w:pPr>
    </w:p>
    <w:p w:rsidR="00415DFB" w:rsidRDefault="00415DFB" w:rsidP="001D509E">
      <w:pPr>
        <w:pStyle w:val="NormalWeb"/>
        <w:spacing w:before="0" w:beforeAutospacing="0" w:after="0" w:afterAutospacing="0" w:line="240" w:lineRule="auto"/>
        <w:rPr>
          <w:rFonts w:ascii="Georgia" w:hAnsi="Georgia"/>
          <w:b/>
        </w:rPr>
      </w:pPr>
    </w:p>
    <w:p w:rsidR="008A10A7" w:rsidRDefault="008A10A7" w:rsidP="001D509E">
      <w:pPr>
        <w:pStyle w:val="NormalWeb"/>
        <w:spacing w:before="0" w:beforeAutospacing="0" w:after="0" w:afterAutospacing="0" w:line="240" w:lineRule="auto"/>
        <w:rPr>
          <w:rFonts w:ascii="Georgia" w:hAnsi="Georgia"/>
          <w:b/>
        </w:rPr>
      </w:pPr>
    </w:p>
    <w:p w:rsidR="00EC60FC" w:rsidRPr="00180F3A" w:rsidRDefault="00EC60FC" w:rsidP="001D509E">
      <w:pPr>
        <w:pStyle w:val="NormalWeb"/>
        <w:spacing w:before="0" w:beforeAutospacing="0" w:after="0" w:afterAutospacing="0" w:line="240" w:lineRule="auto"/>
        <w:rPr>
          <w:rFonts w:ascii="Georgia" w:hAnsi="Georgia"/>
          <w:b/>
        </w:rPr>
      </w:pPr>
      <w:r>
        <w:rPr>
          <w:rFonts w:ascii="Georgia" w:hAnsi="Georgia"/>
          <w:b/>
        </w:rPr>
        <w:t xml:space="preserve">Advantage </w:t>
      </w:r>
      <w:r w:rsidR="00051B6A">
        <w:rPr>
          <w:rFonts w:ascii="Georgia" w:hAnsi="Georgia"/>
          <w:b/>
        </w:rPr>
        <w:t>two</w:t>
      </w:r>
      <w:r>
        <w:rPr>
          <w:rFonts w:ascii="Georgia" w:hAnsi="Georgia"/>
          <w:b/>
        </w:rPr>
        <w:t xml:space="preserve"> is Cartels: </w:t>
      </w:r>
      <w:r>
        <w:rPr>
          <w:rFonts w:ascii="Georgia" w:hAnsi="Georgia"/>
        </w:rPr>
        <w:t>Cartel</w:t>
      </w:r>
      <w:r w:rsidRPr="00180F3A">
        <w:rPr>
          <w:rFonts w:ascii="Georgia" w:hAnsi="Georgia"/>
          <w:iCs/>
        </w:rPr>
        <w:t xml:space="preserve"> violence is </w:t>
      </w:r>
      <w:r w:rsidRPr="00E73E22">
        <w:rPr>
          <w:rFonts w:ascii="Georgia" w:eastAsiaTheme="majorEastAsia" w:hAnsi="Georgia" w:cstheme="majorBidi"/>
          <w:b/>
          <w:iCs/>
          <w:u w:val="single"/>
        </w:rPr>
        <w:t>escalating</w:t>
      </w:r>
      <w:r w:rsidRPr="00180F3A">
        <w:rPr>
          <w:rFonts w:ascii="Georgia" w:eastAsiaTheme="majorEastAsia" w:hAnsi="Georgia" w:cstheme="majorBidi"/>
          <w:iCs/>
        </w:rPr>
        <w:t xml:space="preserve"> and causing </w:t>
      </w:r>
      <w:r w:rsidRPr="00E73E22">
        <w:rPr>
          <w:rFonts w:ascii="Georgia" w:hAnsi="Georgia"/>
          <w:b/>
          <w:iCs/>
          <w:u w:val="single"/>
        </w:rPr>
        <w:t>massive instability</w:t>
      </w:r>
      <w:r w:rsidRPr="00180F3A">
        <w:rPr>
          <w:rFonts w:ascii="Georgia" w:eastAsiaTheme="majorEastAsia" w:hAnsi="Georgia" w:cstheme="majorBidi"/>
          <w:iCs/>
        </w:rPr>
        <w:t xml:space="preserve"> in Mexico. </w:t>
      </w:r>
      <w:r w:rsidRPr="007F0910">
        <w:rPr>
          <w:rStyle w:val="Style13ptBold"/>
          <w:rFonts w:ascii="Georgia" w:hAnsi="Georgia"/>
          <w:u w:val="single"/>
        </w:rPr>
        <w:t xml:space="preserve">Saenz </w:t>
      </w:r>
      <w:r w:rsidRPr="007F0910">
        <w:rPr>
          <w:rFonts w:ascii="Georgia" w:hAnsi="Georgia"/>
          <w:b/>
          <w:u w:val="single"/>
        </w:rPr>
        <w:t>15</w:t>
      </w:r>
      <w:r w:rsidRPr="00180F3A">
        <w:rPr>
          <w:rStyle w:val="FootnoteReference"/>
          <w:rFonts w:ascii="Georgia" w:hAnsi="Georgia"/>
          <w:b/>
          <w:u w:val="single"/>
        </w:rPr>
        <w:footnoteReference w:id="4"/>
      </w:r>
      <w:r w:rsidRPr="00180F3A">
        <w:rPr>
          <w:rFonts w:ascii="Georgia" w:hAnsi="Georgia"/>
          <w:b/>
          <w:iCs/>
        </w:rPr>
        <w:t xml:space="preserve"> </w:t>
      </w:r>
    </w:p>
    <w:p w:rsidR="00EC60FC" w:rsidRPr="00FD3F6E" w:rsidRDefault="00EC60FC" w:rsidP="001D509E">
      <w:pPr>
        <w:ind w:left="720"/>
        <w:rPr>
          <w:rFonts w:ascii="Georgia" w:hAnsi="Georgia"/>
          <w:b/>
          <w:sz w:val="12"/>
          <w:u w:val="thick"/>
        </w:rPr>
      </w:pPr>
      <w:r w:rsidRPr="00180F3A">
        <w:rPr>
          <w:rFonts w:ascii="Georgia" w:hAnsi="Georgia"/>
          <w:sz w:val="12"/>
        </w:rPr>
        <w:t>It comes at a crucial time, as</w:t>
      </w:r>
      <w:r w:rsidRPr="00180F3A">
        <w:rPr>
          <w:rFonts w:ascii="Georgia" w:hAnsi="Georgia"/>
        </w:rPr>
        <w:t xml:space="preserve"> </w:t>
      </w:r>
      <w:r w:rsidRPr="00180F3A">
        <w:rPr>
          <w:rStyle w:val="StyleUnderline"/>
          <w:rFonts w:ascii="Georgia" w:hAnsi="Georgia"/>
          <w:sz w:val="24"/>
          <w:highlight w:val="cyan"/>
        </w:rPr>
        <w:t>Mexico seems to be sinking into a</w:t>
      </w:r>
      <w:r w:rsidRPr="00180F3A">
        <w:rPr>
          <w:rStyle w:val="StyleUnderline"/>
          <w:rFonts w:ascii="Georgia" w:hAnsi="Georgia"/>
          <w:sz w:val="12"/>
        </w:rPr>
        <w:t xml:space="preserve">n </w:t>
      </w:r>
      <w:r w:rsidRPr="00180F3A">
        <w:rPr>
          <w:rStyle w:val="Emphasis"/>
          <w:rFonts w:ascii="Georgia" w:hAnsi="Georgia"/>
          <w:sz w:val="12"/>
        </w:rPr>
        <w:t xml:space="preserve">even </w:t>
      </w:r>
      <w:r w:rsidRPr="00180F3A">
        <w:rPr>
          <w:rStyle w:val="Emphasis"/>
          <w:rFonts w:ascii="Georgia" w:hAnsi="Georgia"/>
          <w:sz w:val="24"/>
          <w:highlight w:val="cyan"/>
        </w:rPr>
        <w:t>more severe</w:t>
      </w:r>
      <w:r w:rsidRPr="00180F3A">
        <w:rPr>
          <w:rStyle w:val="StyleUnderline"/>
          <w:rFonts w:ascii="Georgia" w:hAnsi="Georgia"/>
          <w:sz w:val="24"/>
        </w:rPr>
        <w:t xml:space="preserve"> </w:t>
      </w:r>
      <w:r w:rsidRPr="00180F3A">
        <w:rPr>
          <w:rStyle w:val="StyleUnderline"/>
          <w:rFonts w:ascii="Georgia" w:hAnsi="Georgia"/>
          <w:sz w:val="12"/>
        </w:rPr>
        <w:t>political and economic</w:t>
      </w:r>
      <w:r w:rsidRPr="00180F3A">
        <w:rPr>
          <w:rStyle w:val="StyleUnderline"/>
          <w:rFonts w:ascii="Georgia" w:hAnsi="Georgia"/>
          <w:sz w:val="24"/>
        </w:rPr>
        <w:t xml:space="preserve"> </w:t>
      </w:r>
      <w:r w:rsidRPr="00180F3A">
        <w:rPr>
          <w:rStyle w:val="StyleUnderline"/>
          <w:rFonts w:ascii="Georgia" w:hAnsi="Georgia"/>
          <w:sz w:val="24"/>
          <w:highlight w:val="cyan"/>
        </w:rPr>
        <w:t>crisis</w:t>
      </w:r>
      <w:r w:rsidRPr="00180F3A">
        <w:rPr>
          <w:rFonts w:ascii="Georgia" w:hAnsi="Georgia"/>
          <w:sz w:val="12"/>
        </w:rPr>
        <w:t xml:space="preserve">: the peso keeps falling while </w:t>
      </w:r>
      <w:r w:rsidRPr="00180F3A">
        <w:rPr>
          <w:rStyle w:val="Emphasis"/>
          <w:rFonts w:ascii="Georgia" w:hAnsi="Georgia"/>
          <w:sz w:val="12"/>
        </w:rPr>
        <w:t>disappearances and</w:t>
      </w:r>
      <w:r w:rsidRPr="00180F3A">
        <w:rPr>
          <w:rStyle w:val="Emphasis"/>
          <w:rFonts w:ascii="Georgia" w:hAnsi="Georgia"/>
          <w:sz w:val="24"/>
        </w:rPr>
        <w:t xml:space="preserve"> </w:t>
      </w:r>
      <w:r w:rsidRPr="00180F3A">
        <w:rPr>
          <w:rStyle w:val="Emphasis"/>
          <w:rFonts w:ascii="Georgia" w:hAnsi="Georgia"/>
          <w:sz w:val="24"/>
          <w:highlight w:val="cyan"/>
        </w:rPr>
        <w:t>assassinations keep</w:t>
      </w:r>
      <w:r w:rsidRPr="00180F3A">
        <w:rPr>
          <w:rStyle w:val="Emphasis"/>
          <w:rFonts w:ascii="Georgia" w:hAnsi="Georgia"/>
          <w:sz w:val="24"/>
        </w:rPr>
        <w:t xml:space="preserve"> </w:t>
      </w:r>
      <w:r w:rsidRPr="00180F3A">
        <w:rPr>
          <w:rStyle w:val="Emphasis"/>
          <w:rFonts w:ascii="Georgia" w:hAnsi="Georgia"/>
          <w:sz w:val="24"/>
          <w:highlight w:val="cyan"/>
        </w:rPr>
        <w:t>rising</w:t>
      </w:r>
      <w:r w:rsidRPr="00180F3A">
        <w:rPr>
          <w:rFonts w:ascii="Georgia" w:hAnsi="Georgia"/>
        </w:rPr>
        <w:t xml:space="preserve">. </w:t>
      </w:r>
      <w:r w:rsidRPr="00180F3A">
        <w:rPr>
          <w:rFonts w:ascii="Georgia" w:hAnsi="Georgia"/>
          <w:sz w:val="12"/>
        </w:rPr>
        <w:t>the peso keeps falling[6] while disappearances[7] and assassinations[8] keep rising. Meanwhile civilian social protests are violently repressed by the state, while</w:t>
      </w:r>
      <w:r w:rsidRPr="00180F3A">
        <w:rPr>
          <w:rFonts w:ascii="Georgia" w:hAnsi="Georgia"/>
        </w:rPr>
        <w:t xml:space="preserve"> </w:t>
      </w:r>
      <w:r w:rsidRPr="00180F3A">
        <w:rPr>
          <w:rStyle w:val="StyleUnderline"/>
          <w:rFonts w:ascii="Georgia" w:hAnsi="Georgia"/>
          <w:sz w:val="24"/>
          <w:highlight w:val="cyan"/>
        </w:rPr>
        <w:t>a</w:t>
      </w:r>
      <w:r w:rsidRPr="00180F3A">
        <w:rPr>
          <w:rStyle w:val="StyleUnderline"/>
          <w:rFonts w:ascii="Georgia" w:hAnsi="Georgia"/>
          <w:sz w:val="24"/>
        </w:rPr>
        <w:t xml:space="preserve"> </w:t>
      </w:r>
      <w:r w:rsidRPr="00180F3A">
        <w:rPr>
          <w:rStyle w:val="StyleUnderline"/>
          <w:rFonts w:ascii="Georgia" w:hAnsi="Georgia"/>
          <w:sz w:val="12"/>
        </w:rPr>
        <w:t>daily</w:t>
      </w:r>
      <w:r w:rsidRPr="00180F3A">
        <w:rPr>
          <w:rStyle w:val="StyleUnderline"/>
          <w:rFonts w:ascii="Georgia" w:hAnsi="Georgia"/>
          <w:sz w:val="24"/>
        </w:rPr>
        <w:t xml:space="preserve"> </w:t>
      </w:r>
      <w:r w:rsidRPr="00180F3A">
        <w:rPr>
          <w:rStyle w:val="StyleUnderline"/>
          <w:rFonts w:ascii="Georgia" w:hAnsi="Georgia"/>
          <w:sz w:val="24"/>
          <w:highlight w:val="cyan"/>
        </w:rPr>
        <w:t>theater of death is delivered by</w:t>
      </w:r>
      <w:r w:rsidRPr="00180F3A">
        <w:rPr>
          <w:rStyle w:val="StyleUnderline"/>
          <w:rFonts w:ascii="Georgia" w:hAnsi="Georgia"/>
          <w:sz w:val="24"/>
        </w:rPr>
        <w:t xml:space="preserve"> </w:t>
      </w:r>
      <w:r w:rsidRPr="00180F3A">
        <w:rPr>
          <w:rStyle w:val="StyleUnderline"/>
          <w:rFonts w:ascii="Georgia" w:hAnsi="Georgia"/>
          <w:sz w:val="12"/>
        </w:rPr>
        <w:t>the various drug</w:t>
      </w:r>
      <w:r w:rsidRPr="00180F3A">
        <w:rPr>
          <w:rStyle w:val="StyleUnderline"/>
          <w:rFonts w:ascii="Georgia" w:hAnsi="Georgia"/>
          <w:sz w:val="24"/>
        </w:rPr>
        <w:t xml:space="preserve"> </w:t>
      </w:r>
      <w:r w:rsidRPr="00180F3A">
        <w:rPr>
          <w:rStyle w:val="StyleUnderline"/>
          <w:rFonts w:ascii="Georgia" w:hAnsi="Georgia"/>
          <w:sz w:val="24"/>
          <w:highlight w:val="cyan"/>
        </w:rPr>
        <w:t xml:space="preserve">cartels </w:t>
      </w:r>
      <w:r w:rsidRPr="00180F3A">
        <w:rPr>
          <w:rStyle w:val="Emphasis"/>
          <w:rFonts w:ascii="Georgia" w:hAnsi="Georgia"/>
          <w:sz w:val="24"/>
          <w:highlight w:val="cyan"/>
        </w:rPr>
        <w:t>terrorizing the nation</w:t>
      </w:r>
      <w:r w:rsidRPr="00180F3A">
        <w:rPr>
          <w:rFonts w:ascii="Georgia" w:hAnsi="Georgia"/>
        </w:rPr>
        <w:t xml:space="preserve"> </w:t>
      </w:r>
      <w:r w:rsidRPr="00180F3A">
        <w:rPr>
          <w:rFonts w:ascii="Georgia" w:hAnsi="Georgia"/>
          <w:sz w:val="12"/>
        </w:rPr>
        <w:t xml:space="preserve">with uncountable disappearances, beheadings and hanging corpses. Such </w:t>
      </w:r>
      <w:r w:rsidRPr="00180F3A">
        <w:rPr>
          <w:rStyle w:val="StyleUnderline"/>
          <w:rFonts w:ascii="Georgia" w:hAnsi="Georgia"/>
          <w:sz w:val="12"/>
        </w:rPr>
        <w:t>gruesome spectacles are meant to intimidate the populace into fearful denial, complacency and silence.</w:t>
      </w:r>
      <w:r w:rsidRPr="00180F3A">
        <w:rPr>
          <w:rStyle w:val="StyleUnderline"/>
          <w:rFonts w:ascii="Georgia" w:hAnsi="Georgia"/>
          <w:sz w:val="24"/>
        </w:rPr>
        <w:t xml:space="preserve"> </w:t>
      </w:r>
      <w:r w:rsidRPr="00180F3A">
        <w:rPr>
          <w:rStyle w:val="StyleUnderline"/>
          <w:rFonts w:ascii="Georgia" w:hAnsi="Georgia"/>
          <w:sz w:val="24"/>
          <w:highlight w:val="cyan"/>
        </w:rPr>
        <w:t>Official estimates state</w:t>
      </w:r>
      <w:r w:rsidRPr="00180F3A">
        <w:rPr>
          <w:rStyle w:val="StyleUnderline"/>
          <w:rFonts w:ascii="Georgia" w:hAnsi="Georgia"/>
          <w:sz w:val="24"/>
        </w:rPr>
        <w:t xml:space="preserve"> </w:t>
      </w:r>
      <w:r w:rsidRPr="00180F3A">
        <w:rPr>
          <w:rStyle w:val="StyleUnderline"/>
          <w:rFonts w:ascii="Georgia" w:hAnsi="Georgia"/>
          <w:sz w:val="12"/>
        </w:rPr>
        <w:t>that</w:t>
      </w:r>
      <w:r w:rsidRPr="00180F3A">
        <w:rPr>
          <w:rStyle w:val="StyleUnderline"/>
          <w:rFonts w:ascii="Georgia" w:hAnsi="Georgia"/>
          <w:sz w:val="24"/>
        </w:rPr>
        <w:t xml:space="preserve"> </w:t>
      </w:r>
      <w:r w:rsidRPr="00180F3A">
        <w:rPr>
          <w:rStyle w:val="Emphasis"/>
          <w:rFonts w:ascii="Georgia" w:hAnsi="Georgia"/>
          <w:sz w:val="24"/>
          <w:highlight w:val="cyan"/>
        </w:rPr>
        <w:t>over 100,000 people have been killed</w:t>
      </w:r>
      <w:r w:rsidRPr="00180F3A">
        <w:rPr>
          <w:rFonts w:ascii="Georgia" w:hAnsi="Georgia"/>
        </w:rPr>
        <w:t xml:space="preserve"> </w:t>
      </w:r>
      <w:r w:rsidRPr="00180F3A">
        <w:rPr>
          <w:rFonts w:ascii="Georgia" w:hAnsi="Georgia"/>
          <w:sz w:val="12"/>
        </w:rPr>
        <w:t>and approximately 25,000 disappeared</w:t>
      </w:r>
      <w:r w:rsidRPr="00180F3A">
        <w:rPr>
          <w:rFonts w:ascii="Georgia" w:hAnsi="Georgia"/>
        </w:rPr>
        <w:t xml:space="preserve"> </w:t>
      </w:r>
      <w:r w:rsidRPr="00180F3A">
        <w:rPr>
          <w:rStyle w:val="StyleUnderline"/>
          <w:rFonts w:ascii="Georgia" w:hAnsi="Georgia"/>
          <w:sz w:val="24"/>
          <w:highlight w:val="cyan"/>
        </w:rPr>
        <w:t>since</w:t>
      </w:r>
      <w:r w:rsidRPr="00180F3A">
        <w:rPr>
          <w:rFonts w:ascii="Georgia" w:hAnsi="Georgia"/>
        </w:rPr>
        <w:t xml:space="preserve"> </w:t>
      </w:r>
      <w:r w:rsidRPr="00180F3A">
        <w:rPr>
          <w:rFonts w:ascii="Georgia" w:hAnsi="Georgia"/>
          <w:sz w:val="12"/>
        </w:rPr>
        <w:t xml:space="preserve">former President Calderon declared war on the drug lords in </w:t>
      </w:r>
      <w:r w:rsidRPr="00180F3A">
        <w:rPr>
          <w:rStyle w:val="StyleUnderline"/>
          <w:rFonts w:ascii="Georgia" w:hAnsi="Georgia"/>
          <w:sz w:val="12"/>
        </w:rPr>
        <w:t>20</w:t>
      </w:r>
      <w:r w:rsidRPr="00180F3A">
        <w:rPr>
          <w:rStyle w:val="StyleUnderline"/>
          <w:rFonts w:ascii="Georgia" w:hAnsi="Georgia"/>
          <w:sz w:val="24"/>
          <w:highlight w:val="cyan"/>
        </w:rPr>
        <w:t>06</w:t>
      </w:r>
      <w:r w:rsidRPr="00180F3A">
        <w:rPr>
          <w:rStyle w:val="StyleUnderline"/>
          <w:rFonts w:ascii="Georgia" w:hAnsi="Georgia"/>
          <w:sz w:val="24"/>
        </w:rPr>
        <w:t xml:space="preserve">. </w:t>
      </w:r>
      <w:r w:rsidRPr="00180F3A">
        <w:rPr>
          <w:rStyle w:val="StyleUnderline"/>
          <w:rFonts w:ascii="Georgia" w:hAnsi="Georgia"/>
          <w:sz w:val="12"/>
        </w:rPr>
        <w:t>Many believe the actual numbers are much higher.</w:t>
      </w:r>
      <w:r w:rsidRPr="00180F3A">
        <w:rPr>
          <w:rFonts w:ascii="Georgia" w:hAnsi="Georgia"/>
          <w:sz w:val="12"/>
        </w:rPr>
        <w:t xml:space="preserve"> The Ayotzinapa case confirmed the suspected link between murderous drug cartels and the governments of ruling political parties as both municipal police and federal army were involved in detaining the student-teachers that fateful 26th of September, resulting in 3 dead and 43 disappeared. The federal government has completely failed to provide explanations for the army's role in the students' disappearance, denying access to the army barracks from where came the last signal of their cellular phones. The resulting outrage expressed on both a national as well as global scale accompanies and supports the determination and leadership of the disappeared students' colleagues and .family members trying to find out what happened to their loved ones. Their collective intelligence manifests in an ability to organize and act swiftly. They have formed various civilian caravans composed of parents, student, teachers, human rights workers and legal advisors to tour the north, south, and center of the country to meet with other families of the disappeared. Their hope is to make more visible their plight </w:t>
      </w:r>
      <w:r w:rsidRPr="000C7D13">
        <w:rPr>
          <w:rFonts w:ascii="Georgia" w:hAnsi="Georgia"/>
          <w:sz w:val="12"/>
        </w:rPr>
        <w:t xml:space="preserve">and connect with others like them, striking a deep chord with the Mexican public; they mirror the reality of an entire nation at the mercy of murderous cartels complicit with an inept government. </w:t>
      </w:r>
      <w:r w:rsidRPr="000C7D13">
        <w:rPr>
          <w:rStyle w:val="StyleUnderline"/>
          <w:rFonts w:ascii="Georgia" w:hAnsi="Georgia"/>
          <w:sz w:val="12"/>
        </w:rPr>
        <w:t>The</w:t>
      </w:r>
      <w:r w:rsidRPr="000C7D13">
        <w:rPr>
          <w:rFonts w:ascii="Georgia" w:hAnsi="Georgia"/>
          <w:sz w:val="12"/>
        </w:rPr>
        <w:t xml:space="preserve"> strength and persistence of what has now become a wide-reaching movement far surpasses that of a</w:t>
      </w:r>
      <w:r w:rsidRPr="000C7D13">
        <w:rPr>
          <w:rStyle w:val="StyleUnderline"/>
          <w:rFonts w:ascii="Georgia" w:hAnsi="Georgia"/>
          <w:sz w:val="12"/>
        </w:rPr>
        <w:t xml:space="preserve"> President and Attorney General</w:t>
      </w:r>
      <w:r w:rsidRPr="000C7D13">
        <w:rPr>
          <w:rFonts w:ascii="Georgia" w:hAnsi="Georgia"/>
          <w:sz w:val="12"/>
        </w:rPr>
        <w:t xml:space="preserve"> who </w:t>
      </w:r>
      <w:r w:rsidRPr="000C7D13">
        <w:rPr>
          <w:rStyle w:val="StyleUnderline"/>
          <w:rFonts w:ascii="Georgia" w:hAnsi="Georgia"/>
          <w:sz w:val="12"/>
        </w:rPr>
        <w:t xml:space="preserve">have </w:t>
      </w:r>
      <w:r w:rsidRPr="000C7D13">
        <w:rPr>
          <w:rFonts w:ascii="Georgia" w:hAnsi="Georgia"/>
          <w:sz w:val="12"/>
        </w:rPr>
        <w:t xml:space="preserve">merely </w:t>
      </w:r>
      <w:r w:rsidRPr="000C7D13">
        <w:rPr>
          <w:rStyle w:val="StyleUnderline"/>
          <w:rFonts w:ascii="Georgia" w:hAnsi="Georgia"/>
          <w:sz w:val="12"/>
        </w:rPr>
        <w:t>tried to sweep the</w:t>
      </w:r>
      <w:r w:rsidRPr="000C7D13">
        <w:rPr>
          <w:rFonts w:ascii="Georgia" w:hAnsi="Georgia"/>
          <w:sz w:val="12"/>
        </w:rPr>
        <w:t xml:space="preserve"> whole pesky </w:t>
      </w:r>
      <w:r w:rsidRPr="000C7D13">
        <w:rPr>
          <w:rStyle w:val="StyleUnderline"/>
          <w:rFonts w:ascii="Georgia" w:hAnsi="Georgia"/>
          <w:sz w:val="12"/>
        </w:rPr>
        <w:t>affair under the proverbial rug.</w:t>
      </w:r>
      <w:r w:rsidRPr="000C7D13">
        <w:rPr>
          <w:rFonts w:ascii="Georgia" w:hAnsi="Georgia"/>
          <w:sz w:val="12"/>
        </w:rPr>
        <w:t xml:space="preserve"> Not only has the Mexican federal government failed to provide plausible explanations or competent actions, they have not been able to even express credible empathy.</w:t>
      </w:r>
    </w:p>
    <w:p w:rsidR="00EC60FC" w:rsidRDefault="00EC60FC" w:rsidP="001D509E">
      <w:pPr>
        <w:rPr>
          <w:rFonts w:ascii="Helvetica Neue" w:hAnsi="Helvetica Neue"/>
          <w:color w:val="333333"/>
          <w:sz w:val="28"/>
          <w:szCs w:val="28"/>
        </w:rPr>
      </w:pPr>
      <w:r w:rsidRPr="0054198B">
        <w:rPr>
          <w:rFonts w:ascii="Georgia" w:hAnsi="Georgia"/>
          <w:szCs w:val="28"/>
          <w:shd w:val="clear" w:color="auto" w:fill="FFFFFF"/>
        </w:rPr>
        <w:t>Small arms fuel Latin American and Mexican drug violence; US domestic sales are key</w:t>
      </w:r>
      <w:r w:rsidRPr="0054198B">
        <w:rPr>
          <w:rFonts w:ascii="Georgia" w:hAnsi="Georgia"/>
          <w:szCs w:val="28"/>
        </w:rPr>
        <w:t xml:space="preserve">. </w:t>
      </w:r>
      <w:r w:rsidRPr="0054198B">
        <w:rPr>
          <w:rStyle w:val="Heading4Char"/>
          <w:rFonts w:ascii="Georgia" w:hAnsi="Georgia"/>
          <w:sz w:val="24"/>
          <w:u w:val="single"/>
        </w:rPr>
        <w:t>Sweig 13</w:t>
      </w:r>
      <w:r>
        <w:rPr>
          <w:rStyle w:val="FootnoteReference"/>
          <w:rFonts w:ascii="Georgia" w:hAnsi="Georgia"/>
        </w:rPr>
        <w:footnoteReference w:id="5"/>
      </w:r>
      <w:r w:rsidRPr="005972B0">
        <w:rPr>
          <w:rFonts w:ascii="Georgia" w:hAnsi="Georgia"/>
        </w:rPr>
        <w:t xml:space="preserve"> </w:t>
      </w:r>
    </w:p>
    <w:p w:rsidR="00EC60FC" w:rsidRPr="00FD3F6E" w:rsidRDefault="00EC60FC" w:rsidP="001D509E">
      <w:pPr>
        <w:ind w:left="720"/>
        <w:rPr>
          <w:rFonts w:ascii="Times" w:hAnsi="Times"/>
          <w:sz w:val="12"/>
          <w:szCs w:val="20"/>
        </w:rPr>
      </w:pPr>
      <w:r w:rsidRPr="007D4CE7">
        <w:rPr>
          <w:rStyle w:val="StyleUnderline"/>
          <w:rFonts w:ascii="Georgia" w:hAnsi="Georgia"/>
          <w:sz w:val="12"/>
        </w:rPr>
        <w:t>With</w:t>
      </w:r>
      <w:r w:rsidRPr="007D4CE7">
        <w:rPr>
          <w:rFonts w:ascii="Georgia" w:hAnsi="Georgia"/>
          <w:sz w:val="12"/>
        </w:rPr>
        <w:t xml:space="preserve"> </w:t>
      </w:r>
      <w:r w:rsidRPr="007D4CE7">
        <w:rPr>
          <w:rStyle w:val="StyleUnderline"/>
          <w:rFonts w:ascii="Georgia" w:hAnsi="Georgia"/>
          <w:sz w:val="12"/>
        </w:rPr>
        <w:t>the</w:t>
      </w:r>
      <w:r w:rsidRPr="007D4CE7">
        <w:rPr>
          <w:rFonts w:ascii="Georgia" w:hAnsi="Georgia"/>
          <w:sz w:val="12"/>
        </w:rPr>
        <w:t xml:space="preserve"> launch of the </w:t>
      </w:r>
      <w:r w:rsidRPr="007D4CE7">
        <w:rPr>
          <w:rStyle w:val="StyleUnderline"/>
          <w:rFonts w:ascii="Georgia" w:hAnsi="Georgia"/>
          <w:sz w:val="12"/>
        </w:rPr>
        <w:t>Merida Initiative</w:t>
      </w:r>
      <w:r w:rsidRPr="007D4CE7">
        <w:rPr>
          <w:rFonts w:ascii="Georgia" w:hAnsi="Georgia"/>
          <w:sz w:val="12"/>
        </w:rPr>
        <w:t xml:space="preserve"> in 2007, the U.S. and Mexican governments agreed to a regional security framework guided by the principle of shared responsibility. Among its domestic obligations, </w:t>
      </w:r>
      <w:r w:rsidRPr="007D4CE7">
        <w:rPr>
          <w:rStyle w:val="StyleUnderline"/>
          <w:rFonts w:ascii="Georgia" w:hAnsi="Georgia"/>
          <w:sz w:val="12"/>
        </w:rPr>
        <w:t>the</w:t>
      </w:r>
      <w:r w:rsidRPr="007D4CE7">
        <w:rPr>
          <w:rFonts w:ascii="Georgia" w:hAnsi="Georgia"/>
          <w:sz w:val="12"/>
        </w:rPr>
        <w:t xml:space="preserve"> </w:t>
      </w:r>
      <w:r w:rsidRPr="007D4CE7">
        <w:rPr>
          <w:rStyle w:val="Emphasis"/>
          <w:rFonts w:ascii="Georgia" w:hAnsi="Georgia"/>
          <w:sz w:val="12"/>
        </w:rPr>
        <w:t>U</w:t>
      </w:r>
      <w:r w:rsidRPr="007D4CE7">
        <w:rPr>
          <w:rFonts w:ascii="Georgia" w:hAnsi="Georgia"/>
          <w:sz w:val="12"/>
        </w:rPr>
        <w:t xml:space="preserve">nited </w:t>
      </w:r>
      <w:r w:rsidRPr="007D4CE7">
        <w:rPr>
          <w:rStyle w:val="Emphasis"/>
          <w:rFonts w:ascii="Georgia" w:hAnsi="Georgia"/>
          <w:sz w:val="12"/>
        </w:rPr>
        <w:t>S</w:t>
      </w:r>
      <w:r w:rsidRPr="007D4CE7">
        <w:rPr>
          <w:rFonts w:ascii="Georgia" w:hAnsi="Georgia"/>
          <w:sz w:val="12"/>
        </w:rPr>
        <w:t xml:space="preserve">tates </w:t>
      </w:r>
      <w:r w:rsidRPr="007D4CE7">
        <w:rPr>
          <w:rStyle w:val="StyleUnderline"/>
          <w:rFonts w:ascii="Georgia" w:hAnsi="Georgia"/>
          <w:sz w:val="12"/>
        </w:rPr>
        <w:t xml:space="preserve">committed to intensify </w:t>
      </w:r>
      <w:r w:rsidRPr="007D4CE7">
        <w:rPr>
          <w:rFonts w:ascii="Georgia" w:hAnsi="Georgia"/>
          <w:sz w:val="12"/>
        </w:rPr>
        <w:t xml:space="preserve">its </w:t>
      </w:r>
      <w:r w:rsidRPr="007D4CE7">
        <w:rPr>
          <w:rStyle w:val="StyleUnderline"/>
          <w:rFonts w:ascii="Georgia" w:hAnsi="Georgia"/>
          <w:sz w:val="12"/>
        </w:rPr>
        <w:t>efforts to combat</w:t>
      </w:r>
      <w:r w:rsidRPr="007D4CE7">
        <w:rPr>
          <w:rFonts w:ascii="Georgia" w:hAnsi="Georgia"/>
          <w:sz w:val="12"/>
        </w:rPr>
        <w:t xml:space="preserve"> the </w:t>
      </w:r>
      <w:r w:rsidRPr="007D4CE7">
        <w:rPr>
          <w:rStyle w:val="StyleUnderline"/>
          <w:rFonts w:ascii="Georgia" w:hAnsi="Georgia"/>
          <w:sz w:val="12"/>
        </w:rPr>
        <w:t>illegal trafficking of</w:t>
      </w:r>
      <w:r w:rsidRPr="007D4CE7">
        <w:rPr>
          <w:rFonts w:ascii="Georgia" w:hAnsi="Georgia"/>
          <w:sz w:val="12"/>
        </w:rPr>
        <w:t xml:space="preserve"> </w:t>
      </w:r>
      <w:r w:rsidRPr="007D4CE7">
        <w:rPr>
          <w:rStyle w:val="StyleUnderline"/>
          <w:rFonts w:ascii="Georgia" w:hAnsi="Georgia"/>
          <w:sz w:val="12"/>
        </w:rPr>
        <w:t>weapons</w:t>
      </w:r>
      <w:r w:rsidRPr="007D4CE7">
        <w:rPr>
          <w:rFonts w:ascii="Georgia" w:hAnsi="Georgia"/>
          <w:sz w:val="12"/>
        </w:rPr>
        <w:t xml:space="preserve"> and ammunition </w:t>
      </w:r>
      <w:r w:rsidRPr="007D4CE7">
        <w:rPr>
          <w:rStyle w:val="StyleUnderline"/>
          <w:rFonts w:ascii="Georgia" w:hAnsi="Georgia"/>
          <w:sz w:val="12"/>
        </w:rPr>
        <w:t>to Mexico and elsewhere in the Americas</w:t>
      </w:r>
      <w:r w:rsidRPr="007D4CE7">
        <w:rPr>
          <w:rFonts w:ascii="Georgia" w:hAnsi="Georgia"/>
          <w:sz w:val="12"/>
        </w:rPr>
        <w:t xml:space="preserve">. </w:t>
      </w:r>
      <w:r w:rsidRPr="007D4CE7">
        <w:rPr>
          <w:rStyle w:val="StyleUnderline"/>
          <w:rFonts w:ascii="Georgia" w:hAnsi="Georgia"/>
          <w:sz w:val="12"/>
        </w:rPr>
        <w:t xml:space="preserve">Six years later, </w:t>
      </w:r>
      <w:r w:rsidRPr="007D4CE7">
        <w:rPr>
          <w:rStyle w:val="Emphasis"/>
          <w:rFonts w:ascii="Georgia" w:hAnsi="Georgia"/>
          <w:sz w:val="12"/>
        </w:rPr>
        <w:t>little has changed</w:t>
      </w:r>
      <w:r w:rsidRPr="007D4CE7">
        <w:rPr>
          <w:rFonts w:ascii="Georgia" w:hAnsi="Georgia"/>
          <w:sz w:val="12"/>
        </w:rPr>
        <w:t>:</w:t>
      </w:r>
      <w:r w:rsidRPr="0054198B">
        <w:rPr>
          <w:rFonts w:ascii="Georgia" w:hAnsi="Georgia"/>
        </w:rPr>
        <w:t xml:space="preserve"> </w:t>
      </w:r>
      <w:r w:rsidRPr="007D4C67">
        <w:rPr>
          <w:rStyle w:val="StyleUnderline"/>
          <w:rFonts w:ascii="Georgia" w:hAnsi="Georgia"/>
          <w:sz w:val="24"/>
          <w:highlight w:val="cyan"/>
        </w:rPr>
        <w:t>the U.S. civilian firearms market continues to supply the region's</w:t>
      </w:r>
      <w:r w:rsidRPr="0054198B">
        <w:rPr>
          <w:rFonts w:ascii="Georgia" w:hAnsi="Georgia"/>
        </w:rPr>
        <w:t xml:space="preserve"> </w:t>
      </w:r>
      <w:r w:rsidRPr="007D4CE7">
        <w:rPr>
          <w:rFonts w:ascii="Georgia" w:hAnsi="Georgia"/>
          <w:sz w:val="12"/>
        </w:rPr>
        <w:t>transnational</w:t>
      </w:r>
      <w:r w:rsidRPr="0054198B">
        <w:rPr>
          <w:rFonts w:ascii="Georgia" w:hAnsi="Georgia"/>
        </w:rPr>
        <w:t xml:space="preserve"> </w:t>
      </w:r>
      <w:r w:rsidRPr="007D4C67">
        <w:rPr>
          <w:rStyle w:val="StyleUnderline"/>
          <w:rFonts w:ascii="Georgia" w:hAnsi="Georgia"/>
          <w:sz w:val="24"/>
          <w:highlight w:val="cyan"/>
        </w:rPr>
        <w:t>criminal</w:t>
      </w:r>
      <w:r w:rsidRPr="0054198B">
        <w:rPr>
          <w:rStyle w:val="StyleUnderline"/>
          <w:rFonts w:ascii="Georgia" w:hAnsi="Georgia"/>
          <w:sz w:val="24"/>
        </w:rPr>
        <w:t xml:space="preserve"> </w:t>
      </w:r>
      <w:r w:rsidRPr="007D4CE7">
        <w:rPr>
          <w:rStyle w:val="StyleUnderline"/>
          <w:rFonts w:ascii="Georgia" w:hAnsi="Georgia"/>
          <w:sz w:val="12"/>
        </w:rPr>
        <w:t>network</w:t>
      </w:r>
      <w:r w:rsidRPr="007D4C67">
        <w:rPr>
          <w:rStyle w:val="StyleUnderline"/>
          <w:rFonts w:ascii="Georgia" w:hAnsi="Georgia"/>
          <w:sz w:val="24"/>
          <w:highlight w:val="cyan"/>
        </w:rPr>
        <w:t>s with</w:t>
      </w:r>
      <w:r w:rsidRPr="0054198B">
        <w:rPr>
          <w:rFonts w:ascii="Georgia" w:hAnsi="Georgia"/>
        </w:rPr>
        <w:t xml:space="preserve"> </w:t>
      </w:r>
      <w:r w:rsidRPr="007D4CE7">
        <w:rPr>
          <w:rFonts w:ascii="Georgia" w:hAnsi="Georgia"/>
          <w:sz w:val="12"/>
        </w:rPr>
        <w:t>high-powered</w:t>
      </w:r>
      <w:r w:rsidRPr="0054198B">
        <w:rPr>
          <w:rFonts w:ascii="Georgia" w:hAnsi="Georgia"/>
        </w:rPr>
        <w:t xml:space="preserve"> </w:t>
      </w:r>
      <w:r w:rsidRPr="007D4C67">
        <w:rPr>
          <w:rStyle w:val="StyleUnderline"/>
          <w:rFonts w:ascii="Georgia" w:hAnsi="Georgia"/>
          <w:sz w:val="24"/>
          <w:highlight w:val="cyan"/>
        </w:rPr>
        <w:t>weaponry</w:t>
      </w:r>
      <w:r w:rsidRPr="0054198B">
        <w:rPr>
          <w:rFonts w:ascii="Georgia" w:hAnsi="Georgia"/>
        </w:rPr>
        <w:t xml:space="preserve"> </w:t>
      </w:r>
      <w:r w:rsidRPr="007D4CE7">
        <w:rPr>
          <w:rFonts w:ascii="Georgia" w:hAnsi="Georgia"/>
          <w:sz w:val="12"/>
        </w:rPr>
        <w:t xml:space="preserve">that is </w:t>
      </w:r>
      <w:r w:rsidRPr="007D4CE7">
        <w:rPr>
          <w:rStyle w:val="StyleUnderline"/>
          <w:rFonts w:ascii="Georgia" w:hAnsi="Georgia"/>
          <w:sz w:val="24"/>
          <w:highlight w:val="cyan"/>
        </w:rPr>
        <w:t xml:space="preserve">purchased with </w:t>
      </w:r>
      <w:r w:rsidRPr="007D4CE7">
        <w:rPr>
          <w:rStyle w:val="Emphasis"/>
          <w:rFonts w:ascii="Georgia" w:hAnsi="Georgia"/>
          <w:sz w:val="24"/>
          <w:highlight w:val="cyan"/>
        </w:rPr>
        <w:t>limited oversight</w:t>
      </w:r>
      <w:r w:rsidRPr="007D4CE7">
        <w:rPr>
          <w:rFonts w:ascii="Georgia" w:hAnsi="Georgia"/>
          <w:sz w:val="12"/>
        </w:rPr>
        <w:t xml:space="preserve">, especially </w:t>
      </w:r>
      <w:r w:rsidRPr="007D4CE7">
        <w:rPr>
          <w:rStyle w:val="StyleUnderline"/>
          <w:rFonts w:ascii="Georgia" w:hAnsi="Georgia"/>
          <w:sz w:val="12"/>
        </w:rPr>
        <w:t>from unlicensed</w:t>
      </w:r>
      <w:r w:rsidRPr="007D4CE7">
        <w:rPr>
          <w:rFonts w:ascii="Georgia" w:hAnsi="Georgia"/>
          <w:sz w:val="12"/>
        </w:rPr>
        <w:t xml:space="preserve"> individuals at </w:t>
      </w:r>
      <w:r w:rsidRPr="007D4CE7">
        <w:rPr>
          <w:rStyle w:val="StyleUnderline"/>
          <w:rFonts w:ascii="Georgia" w:hAnsi="Georgia"/>
          <w:sz w:val="12"/>
        </w:rPr>
        <w:t>gun shows, flea markets, pawn shops, and</w:t>
      </w:r>
      <w:r w:rsidRPr="007D4CE7">
        <w:rPr>
          <w:rFonts w:ascii="Georgia" w:hAnsi="Georgia"/>
          <w:sz w:val="12"/>
        </w:rPr>
        <w:t xml:space="preserve"> on </w:t>
      </w:r>
      <w:r w:rsidRPr="007D4CE7">
        <w:rPr>
          <w:rStyle w:val="StyleUnderline"/>
          <w:rFonts w:ascii="Georgia" w:hAnsi="Georgia"/>
          <w:sz w:val="12"/>
        </w:rPr>
        <w:t>the Internet.</w:t>
      </w:r>
      <w:r w:rsidRPr="007D4CE7">
        <w:rPr>
          <w:rStyle w:val="StyleUnderline"/>
          <w:rFonts w:ascii="Georgia" w:hAnsi="Georgia"/>
          <w:sz w:val="24"/>
        </w:rPr>
        <w:t xml:space="preserve"> </w:t>
      </w:r>
      <w:r w:rsidRPr="007D4CE7">
        <w:rPr>
          <w:rStyle w:val="StyleUnderline"/>
          <w:rFonts w:ascii="Georgia" w:hAnsi="Georgia"/>
          <w:sz w:val="24"/>
          <w:highlight w:val="cyan"/>
        </w:rPr>
        <w:t xml:space="preserve">Lax U.S. gun laws </w:t>
      </w:r>
      <w:r w:rsidRPr="007D4CE7">
        <w:rPr>
          <w:rStyle w:val="Emphasis"/>
          <w:rFonts w:ascii="Georgia" w:hAnsi="Georgia"/>
          <w:sz w:val="24"/>
          <w:highlight w:val="cyan"/>
        </w:rPr>
        <w:t>enable</w:t>
      </w:r>
      <w:r w:rsidRPr="007D4CE7">
        <w:rPr>
          <w:rStyle w:val="Emphasis"/>
          <w:rFonts w:ascii="Georgia" w:hAnsi="Georgia"/>
          <w:sz w:val="24"/>
        </w:rPr>
        <w:t xml:space="preserve"> </w:t>
      </w:r>
      <w:r w:rsidRPr="007D4CE7">
        <w:rPr>
          <w:rStyle w:val="Emphasis"/>
          <w:rFonts w:ascii="Georgia" w:hAnsi="Georgia"/>
          <w:sz w:val="12"/>
        </w:rPr>
        <w:t>straw</w:t>
      </w:r>
      <w:r w:rsidRPr="007D4CE7">
        <w:rPr>
          <w:rStyle w:val="Emphasis"/>
          <w:rFonts w:ascii="Georgia" w:hAnsi="Georgia"/>
          <w:sz w:val="24"/>
        </w:rPr>
        <w:t xml:space="preserve"> </w:t>
      </w:r>
      <w:r w:rsidRPr="007D4CE7">
        <w:rPr>
          <w:rStyle w:val="Emphasis"/>
          <w:rFonts w:ascii="Georgia" w:hAnsi="Georgia"/>
          <w:sz w:val="24"/>
          <w:highlight w:val="cyan"/>
        </w:rPr>
        <w:t>purchasers</w:t>
      </w:r>
      <w:r w:rsidRPr="007D4CE7">
        <w:rPr>
          <w:rFonts w:ascii="Georgia" w:hAnsi="Georgia"/>
          <w:sz w:val="12"/>
        </w:rPr>
        <w:t>, including those under investigation in Operation Fast and Furious,</w:t>
      </w:r>
      <w:r w:rsidRPr="007D4CE7">
        <w:rPr>
          <w:rFonts w:ascii="Georgia" w:hAnsi="Georgia"/>
        </w:rPr>
        <w:t xml:space="preserve"> </w:t>
      </w:r>
      <w:r w:rsidRPr="007D4CE7">
        <w:rPr>
          <w:rStyle w:val="StyleUnderline"/>
          <w:rFonts w:ascii="Georgia" w:hAnsi="Georgia"/>
          <w:sz w:val="24"/>
          <w:highlight w:val="cyan"/>
        </w:rPr>
        <w:t>to</w:t>
      </w:r>
      <w:r w:rsidRPr="007D4CE7">
        <w:rPr>
          <w:rStyle w:val="StyleUnderline"/>
          <w:rFonts w:ascii="Georgia" w:hAnsi="Georgia"/>
          <w:sz w:val="24"/>
        </w:rPr>
        <w:t xml:space="preserve"> </w:t>
      </w:r>
      <w:r w:rsidRPr="007D4CE7">
        <w:rPr>
          <w:rStyle w:val="StyleUnderline"/>
          <w:rFonts w:ascii="Georgia" w:hAnsi="Georgia"/>
          <w:sz w:val="12"/>
        </w:rPr>
        <w:t>legally</w:t>
      </w:r>
      <w:r w:rsidRPr="007D4CE7">
        <w:rPr>
          <w:rStyle w:val="StyleUnderline"/>
          <w:rFonts w:ascii="Georgia" w:hAnsi="Georgia"/>
          <w:sz w:val="24"/>
        </w:rPr>
        <w:t xml:space="preserve"> </w:t>
      </w:r>
      <w:r w:rsidRPr="007D4CE7">
        <w:rPr>
          <w:rStyle w:val="StyleUnderline"/>
          <w:rFonts w:ascii="Georgia" w:hAnsi="Georgia"/>
          <w:sz w:val="24"/>
          <w:highlight w:val="cyan"/>
        </w:rPr>
        <w:t>procure</w:t>
      </w:r>
      <w:r w:rsidRPr="007D4CE7">
        <w:rPr>
          <w:rStyle w:val="StyleUnderline"/>
          <w:rFonts w:ascii="Georgia" w:hAnsi="Georgia"/>
          <w:sz w:val="24"/>
        </w:rPr>
        <w:t xml:space="preserve"> </w:t>
      </w:r>
      <w:r w:rsidRPr="007D4CE7">
        <w:rPr>
          <w:rStyle w:val="StyleUnderline"/>
          <w:rFonts w:ascii="Georgia" w:hAnsi="Georgia"/>
          <w:sz w:val="12"/>
        </w:rPr>
        <w:t>thousands of AK-47 and AR-15 variants</w:t>
      </w:r>
      <w:r w:rsidRPr="007D4CE7">
        <w:rPr>
          <w:rFonts w:ascii="Georgia" w:hAnsi="Georgia"/>
          <w:sz w:val="12"/>
        </w:rPr>
        <w:t xml:space="preserve"> every year</w:t>
      </w:r>
      <w:r w:rsidRPr="007D4CE7">
        <w:rPr>
          <w:rFonts w:ascii="Georgia" w:hAnsi="Georgia"/>
        </w:rPr>
        <w:t xml:space="preserve"> </w:t>
      </w:r>
      <w:r w:rsidRPr="007D4CE7">
        <w:rPr>
          <w:rFonts w:ascii="Georgia" w:hAnsi="Georgia"/>
          <w:b/>
          <w:highlight w:val="cyan"/>
          <w:u w:val="single"/>
        </w:rPr>
        <w:t>and traffic</w:t>
      </w:r>
      <w:r w:rsidRPr="007D4CE7">
        <w:rPr>
          <w:rFonts w:ascii="Georgia" w:hAnsi="Georgia"/>
        </w:rPr>
        <w:t xml:space="preserve"> </w:t>
      </w:r>
      <w:r w:rsidRPr="007D4CE7">
        <w:rPr>
          <w:rFonts w:ascii="Georgia" w:hAnsi="Georgia"/>
          <w:sz w:val="12"/>
        </w:rPr>
        <w:t>them</w:t>
      </w:r>
      <w:r w:rsidRPr="007D4CE7">
        <w:rPr>
          <w:rFonts w:ascii="Georgia" w:hAnsi="Georgia"/>
        </w:rPr>
        <w:t xml:space="preserve"> </w:t>
      </w:r>
      <w:r w:rsidRPr="007D4CE7">
        <w:rPr>
          <w:rFonts w:ascii="Georgia" w:hAnsi="Georgia"/>
          <w:b/>
          <w:highlight w:val="cyan"/>
          <w:u w:val="single"/>
        </w:rPr>
        <w:t>across the border to sell</w:t>
      </w:r>
      <w:r w:rsidRPr="007D4CE7">
        <w:rPr>
          <w:rFonts w:ascii="Georgia" w:hAnsi="Georgia"/>
        </w:rPr>
        <w:t xml:space="preserve"> </w:t>
      </w:r>
      <w:r w:rsidRPr="007D4CE7">
        <w:rPr>
          <w:rFonts w:ascii="Georgia" w:hAnsi="Georgia"/>
          <w:sz w:val="12"/>
        </w:rPr>
        <w:t>them illegally</w:t>
      </w:r>
      <w:r w:rsidRPr="007D4CE7">
        <w:rPr>
          <w:rFonts w:ascii="Georgia" w:hAnsi="Georgia"/>
        </w:rPr>
        <w:t xml:space="preserve"> </w:t>
      </w:r>
      <w:r w:rsidRPr="007D4CE7">
        <w:rPr>
          <w:rFonts w:ascii="Georgia" w:hAnsi="Georgia"/>
          <w:b/>
          <w:highlight w:val="cyan"/>
          <w:u w:val="single"/>
        </w:rPr>
        <w:t>to criminal factions</w:t>
      </w:r>
      <w:r w:rsidRPr="007D4CE7">
        <w:rPr>
          <w:rFonts w:ascii="Georgia" w:hAnsi="Georgia"/>
        </w:rPr>
        <w:t>.</w:t>
      </w:r>
      <w:r w:rsidRPr="007D4CE7">
        <w:rPr>
          <w:rFonts w:ascii="Georgia" w:hAnsi="Georgia"/>
          <w:sz w:val="12"/>
        </w:rPr>
        <w:t xml:space="preserve"> U.S. government data highlights the problem. The Bureau of Alcohol, Tobacco, Firearms and Explosives' (ATF) Web-based firearm trace request and analysis system, eTrace, enables law enforcement officials to collaborate with ATF to track the path of recovered weapons from the manufacturer or importer though the distribution chain to the first retail purchase.</w:t>
      </w:r>
      <w:r w:rsidRPr="0054198B">
        <w:rPr>
          <w:rFonts w:ascii="Georgia" w:hAnsi="Georgia"/>
        </w:rPr>
        <w:t xml:space="preserve"> </w:t>
      </w:r>
      <w:r w:rsidRPr="007D4C67">
        <w:rPr>
          <w:rStyle w:val="StyleUnderline"/>
          <w:rFonts w:ascii="Georgia" w:hAnsi="Georgia"/>
          <w:sz w:val="24"/>
          <w:highlight w:val="cyan"/>
        </w:rPr>
        <w:t>Over 70 percent of the</w:t>
      </w:r>
      <w:r w:rsidRPr="0054198B">
        <w:rPr>
          <w:rStyle w:val="StyleUnderline"/>
          <w:rFonts w:ascii="Georgia" w:hAnsi="Georgia"/>
          <w:sz w:val="24"/>
        </w:rPr>
        <w:t xml:space="preserve"> </w:t>
      </w:r>
      <w:r w:rsidRPr="007D4CE7">
        <w:rPr>
          <w:rStyle w:val="StyleUnderline"/>
          <w:rFonts w:ascii="Georgia" w:hAnsi="Georgia"/>
          <w:sz w:val="12"/>
        </w:rPr>
        <w:t>ninety-nine thousand</w:t>
      </w:r>
      <w:r w:rsidRPr="0054198B">
        <w:rPr>
          <w:rStyle w:val="StyleUnderline"/>
          <w:rFonts w:ascii="Georgia" w:hAnsi="Georgia"/>
          <w:sz w:val="24"/>
        </w:rPr>
        <w:t xml:space="preserve"> </w:t>
      </w:r>
      <w:r w:rsidRPr="007D4C67">
        <w:rPr>
          <w:rStyle w:val="StyleUnderline"/>
          <w:rFonts w:ascii="Georgia" w:hAnsi="Georgia"/>
          <w:sz w:val="24"/>
          <w:highlight w:val="cyan"/>
        </w:rPr>
        <w:t>weapons recovered by Mexican law enforcement</w:t>
      </w:r>
      <w:r w:rsidRPr="0054198B">
        <w:rPr>
          <w:rFonts w:ascii="Georgia" w:hAnsi="Georgia"/>
        </w:rPr>
        <w:t xml:space="preserve"> </w:t>
      </w:r>
      <w:r w:rsidRPr="007D4CE7">
        <w:rPr>
          <w:rFonts w:ascii="Georgia" w:hAnsi="Georgia"/>
          <w:sz w:val="12"/>
        </w:rPr>
        <w:t>since 2007</w:t>
      </w:r>
      <w:r w:rsidRPr="0054198B">
        <w:rPr>
          <w:rFonts w:ascii="Georgia" w:hAnsi="Georgia"/>
        </w:rPr>
        <w:t xml:space="preserve"> </w:t>
      </w:r>
      <w:r w:rsidRPr="007D4C67">
        <w:rPr>
          <w:rStyle w:val="Emphasis"/>
          <w:rFonts w:ascii="Georgia" w:hAnsi="Georgia"/>
          <w:sz w:val="24"/>
          <w:highlight w:val="cyan"/>
        </w:rPr>
        <w:t>were traced to U.S. manufacturers</w:t>
      </w:r>
      <w:r w:rsidRPr="0054198B">
        <w:rPr>
          <w:rStyle w:val="Emphasis"/>
          <w:rFonts w:ascii="Georgia" w:hAnsi="Georgia"/>
          <w:sz w:val="24"/>
        </w:rPr>
        <w:t xml:space="preserve"> </w:t>
      </w:r>
      <w:r w:rsidRPr="007D4CE7">
        <w:rPr>
          <w:rStyle w:val="Emphasis"/>
          <w:rFonts w:ascii="Georgia" w:hAnsi="Georgia"/>
          <w:sz w:val="12"/>
        </w:rPr>
        <w:t>and importers.</w:t>
      </w:r>
      <w:r w:rsidRPr="007D4CE7">
        <w:rPr>
          <w:rFonts w:ascii="Georgia" w:hAnsi="Georgia"/>
          <w:sz w:val="12"/>
        </w:rPr>
        <w:t xml:space="preserve"> Likewise, 2011 eTrace data for the Caribbean indicates that over 90 percent of the weapons recovered and traced in the Bahamas and over 80 percent of those in Jamaica came from the United States. The ATF has not released data for Central America, but the numbers are likely similar.</w:t>
      </w:r>
      <w:r w:rsidRPr="0054198B">
        <w:rPr>
          <w:rFonts w:ascii="Georgia" w:hAnsi="Georgia"/>
        </w:rPr>
        <w:t xml:space="preserve"> </w:t>
      </w:r>
      <w:r w:rsidRPr="007D4C67">
        <w:rPr>
          <w:rStyle w:val="StyleUnderline"/>
          <w:rFonts w:ascii="Georgia" w:hAnsi="Georgia"/>
          <w:sz w:val="24"/>
          <w:highlight w:val="cyan"/>
        </w:rPr>
        <w:t>The UN</w:t>
      </w:r>
      <w:r w:rsidRPr="0054198B">
        <w:rPr>
          <w:rStyle w:val="StyleUnderline"/>
          <w:rFonts w:ascii="Georgia" w:hAnsi="Georgia"/>
          <w:sz w:val="24"/>
        </w:rPr>
        <w:t xml:space="preserve"> </w:t>
      </w:r>
      <w:r w:rsidRPr="007D4CE7">
        <w:rPr>
          <w:rStyle w:val="StyleUnderline"/>
          <w:rFonts w:ascii="Georgia" w:hAnsi="Georgia"/>
          <w:sz w:val="12"/>
        </w:rPr>
        <w:t>Office on Drugs and Crime</w:t>
      </w:r>
      <w:r w:rsidRPr="0054198B">
        <w:rPr>
          <w:rStyle w:val="StyleUnderline"/>
          <w:rFonts w:ascii="Georgia" w:hAnsi="Georgia"/>
          <w:sz w:val="24"/>
        </w:rPr>
        <w:t xml:space="preserve"> </w:t>
      </w:r>
      <w:r w:rsidRPr="007D4C67">
        <w:rPr>
          <w:rStyle w:val="StyleUnderline"/>
          <w:rFonts w:ascii="Georgia" w:hAnsi="Georgia"/>
          <w:sz w:val="24"/>
          <w:highlight w:val="cyan"/>
        </w:rPr>
        <w:t>reports</w:t>
      </w:r>
      <w:r w:rsidRPr="0054198B">
        <w:rPr>
          <w:rFonts w:ascii="Georgia" w:hAnsi="Georgia"/>
        </w:rPr>
        <w:t xml:space="preserve"> </w:t>
      </w:r>
      <w:r w:rsidRPr="007D4CE7">
        <w:rPr>
          <w:rFonts w:ascii="Georgia" w:hAnsi="Georgia"/>
          <w:sz w:val="12"/>
        </w:rPr>
        <w:t>that</w:t>
      </w:r>
      <w:r w:rsidRPr="0054198B">
        <w:rPr>
          <w:rFonts w:ascii="Georgia" w:hAnsi="Georgia"/>
        </w:rPr>
        <w:t xml:space="preserve"> </w:t>
      </w:r>
      <w:r w:rsidRPr="007D4C67">
        <w:rPr>
          <w:rStyle w:val="StyleUnderline"/>
          <w:rFonts w:ascii="Georgia" w:hAnsi="Georgia"/>
          <w:sz w:val="24"/>
          <w:highlight w:val="cyan"/>
        </w:rPr>
        <w:t>easy</w:t>
      </w:r>
      <w:r w:rsidRPr="0054198B">
        <w:rPr>
          <w:rStyle w:val="StyleUnderline"/>
          <w:rFonts w:ascii="Georgia" w:hAnsi="Georgia"/>
          <w:sz w:val="24"/>
        </w:rPr>
        <w:t xml:space="preserve"> </w:t>
      </w:r>
      <w:r w:rsidRPr="007D4C67">
        <w:rPr>
          <w:rStyle w:val="StyleUnderline"/>
          <w:rFonts w:ascii="Georgia" w:hAnsi="Georgia"/>
          <w:sz w:val="24"/>
          <w:highlight w:val="cyan"/>
        </w:rPr>
        <w:t xml:space="preserve">access to firearms is a </w:t>
      </w:r>
      <w:r w:rsidRPr="007D4C67">
        <w:rPr>
          <w:rStyle w:val="Emphasis"/>
          <w:rFonts w:ascii="Georgia" w:hAnsi="Georgia"/>
          <w:sz w:val="24"/>
          <w:highlight w:val="cyan"/>
        </w:rPr>
        <w:t>major factor influencing homicide</w:t>
      </w:r>
      <w:r w:rsidRPr="0054198B">
        <w:rPr>
          <w:rStyle w:val="Emphasis"/>
          <w:rFonts w:ascii="Georgia" w:hAnsi="Georgia"/>
          <w:sz w:val="24"/>
        </w:rPr>
        <w:t xml:space="preserve"> </w:t>
      </w:r>
      <w:r w:rsidRPr="007D4CE7">
        <w:rPr>
          <w:rStyle w:val="Emphasis"/>
          <w:rFonts w:ascii="Georgia" w:hAnsi="Georgia"/>
          <w:sz w:val="12"/>
        </w:rPr>
        <w:t>trends</w:t>
      </w:r>
      <w:r w:rsidRPr="0054198B">
        <w:rPr>
          <w:rStyle w:val="Emphasis"/>
          <w:rFonts w:ascii="Georgia" w:hAnsi="Georgia"/>
          <w:sz w:val="24"/>
        </w:rPr>
        <w:t xml:space="preserve"> </w:t>
      </w:r>
      <w:r w:rsidRPr="007D4C67">
        <w:rPr>
          <w:rStyle w:val="Emphasis"/>
          <w:rFonts w:ascii="Georgia" w:hAnsi="Georgia"/>
          <w:sz w:val="24"/>
          <w:highlight w:val="cyan"/>
        </w:rPr>
        <w:t>in Latin America</w:t>
      </w:r>
      <w:r w:rsidRPr="0054198B">
        <w:rPr>
          <w:rStyle w:val="Emphasis"/>
          <w:rFonts w:ascii="Georgia" w:hAnsi="Georgia"/>
          <w:sz w:val="24"/>
        </w:rPr>
        <w:t xml:space="preserve"> </w:t>
      </w:r>
      <w:r w:rsidRPr="007D4CE7">
        <w:rPr>
          <w:rStyle w:val="Emphasis"/>
          <w:rFonts w:ascii="Georgia" w:hAnsi="Georgia"/>
          <w:sz w:val="12"/>
        </w:rPr>
        <w:t>and the Caribbean</w:t>
      </w:r>
      <w:r w:rsidRPr="007D4CE7">
        <w:rPr>
          <w:rFonts w:ascii="Georgia" w:hAnsi="Georgia"/>
          <w:sz w:val="12"/>
        </w:rPr>
        <w:t xml:space="preserve">; the </w:t>
      </w:r>
      <w:r w:rsidRPr="007D4CE7">
        <w:rPr>
          <w:rStyle w:val="StyleUnderline"/>
          <w:rFonts w:ascii="Georgia" w:hAnsi="Georgia"/>
          <w:sz w:val="12"/>
        </w:rPr>
        <w:t>gun-related homicide</w:t>
      </w:r>
      <w:r w:rsidRPr="007D4CE7">
        <w:rPr>
          <w:rFonts w:ascii="Georgia" w:hAnsi="Georgia"/>
          <w:sz w:val="12"/>
        </w:rPr>
        <w:t xml:space="preserve"> rate in Latin America </w:t>
      </w:r>
      <w:r w:rsidRPr="007D4CE7">
        <w:rPr>
          <w:rStyle w:val="StyleUnderline"/>
          <w:rFonts w:ascii="Georgia" w:hAnsi="Georgia"/>
          <w:sz w:val="12"/>
        </w:rPr>
        <w:t>exceeded the</w:t>
      </w:r>
      <w:r w:rsidRPr="007D4CE7">
        <w:rPr>
          <w:rFonts w:ascii="Georgia" w:hAnsi="Georgia"/>
          <w:sz w:val="12"/>
        </w:rPr>
        <w:t xml:space="preserve"> global </w:t>
      </w:r>
      <w:r w:rsidRPr="007D4CE7">
        <w:rPr>
          <w:rStyle w:val="StyleUnderline"/>
          <w:rFonts w:ascii="Georgia" w:hAnsi="Georgia"/>
          <w:sz w:val="12"/>
        </w:rPr>
        <w:t xml:space="preserve">average in 2010 by </w:t>
      </w:r>
      <w:r w:rsidRPr="007D4CE7">
        <w:rPr>
          <w:rStyle w:val="Emphasis"/>
          <w:rFonts w:ascii="Georgia" w:hAnsi="Georgia"/>
          <w:sz w:val="12"/>
        </w:rPr>
        <w:t>more than 30 percent</w:t>
      </w:r>
      <w:r w:rsidRPr="007D4CE7">
        <w:rPr>
          <w:rFonts w:ascii="Georgia" w:hAnsi="Georgia"/>
          <w:sz w:val="12"/>
        </w:rPr>
        <w:t>. The World Bank estimates that crime and violence cost Central America nearly 8 percent of its GDP when accounting for the costs of law enforcement, security, and health care. The U.S. government has empowered law enforcement in the region to recover and investigate the source of weapons used by criminal factions. In December 2009, the ATF introduced the Spanish version of eTrace. Since 2012, the State Department has funded the Organization of American States' (OAS) program to provide firearm-marking equipment and training to law enforcement in twenty-five countries. Yet, these efforts notwithstanding,</w:t>
      </w:r>
      <w:r w:rsidRPr="0054198B">
        <w:rPr>
          <w:rFonts w:ascii="Georgia" w:hAnsi="Georgia"/>
        </w:rPr>
        <w:t xml:space="preserve"> </w:t>
      </w:r>
      <w:r w:rsidRPr="007D4CE7">
        <w:rPr>
          <w:rStyle w:val="StyleUnderline"/>
          <w:rFonts w:ascii="Georgia" w:hAnsi="Georgia"/>
          <w:sz w:val="24"/>
          <w:highlight w:val="cyan"/>
        </w:rPr>
        <w:t xml:space="preserve">Mexican authorities intercepted </w:t>
      </w:r>
      <w:r w:rsidRPr="007D4CE7">
        <w:rPr>
          <w:rStyle w:val="Emphasis"/>
          <w:rFonts w:ascii="Georgia" w:hAnsi="Georgia"/>
          <w:sz w:val="24"/>
          <w:highlight w:val="cyan"/>
        </w:rPr>
        <w:t>only 12.7 percent of the</w:t>
      </w:r>
      <w:r w:rsidRPr="0054198B">
        <w:rPr>
          <w:rStyle w:val="Emphasis"/>
          <w:rFonts w:ascii="Georgia" w:hAnsi="Georgia"/>
          <w:sz w:val="24"/>
        </w:rPr>
        <w:t xml:space="preserve"> </w:t>
      </w:r>
      <w:r w:rsidRPr="007D4CE7">
        <w:rPr>
          <w:rStyle w:val="Emphasis"/>
          <w:rFonts w:ascii="Georgia" w:hAnsi="Georgia"/>
          <w:sz w:val="12"/>
        </w:rPr>
        <w:t>roughly 250,000</w:t>
      </w:r>
      <w:r w:rsidRPr="0054198B">
        <w:rPr>
          <w:rStyle w:val="Emphasis"/>
          <w:rFonts w:ascii="Georgia" w:hAnsi="Georgia"/>
          <w:sz w:val="24"/>
        </w:rPr>
        <w:t xml:space="preserve"> </w:t>
      </w:r>
      <w:r w:rsidRPr="007D4CE7">
        <w:rPr>
          <w:rStyle w:val="Emphasis"/>
          <w:rFonts w:ascii="Georgia" w:hAnsi="Georgia"/>
          <w:sz w:val="24"/>
          <w:highlight w:val="cyan"/>
        </w:rPr>
        <w:t>guns smuggled into Mexico</w:t>
      </w:r>
      <w:r w:rsidRPr="0054198B">
        <w:rPr>
          <w:rStyle w:val="Emphasis"/>
          <w:rFonts w:ascii="Georgia" w:hAnsi="Georgia"/>
          <w:sz w:val="24"/>
        </w:rPr>
        <w:t xml:space="preserve"> </w:t>
      </w:r>
      <w:r w:rsidRPr="007D4CE7">
        <w:rPr>
          <w:rStyle w:val="Emphasis"/>
          <w:rFonts w:ascii="Georgia" w:hAnsi="Georgia"/>
          <w:sz w:val="12"/>
        </w:rPr>
        <w:t>between 2010 and 2012</w:t>
      </w:r>
      <w:r w:rsidRPr="007D4CE7">
        <w:rPr>
          <w:rFonts w:ascii="Georgia" w:hAnsi="Georgia"/>
          <w:sz w:val="12"/>
        </w:rPr>
        <w:t>,</w:t>
      </w:r>
      <w:r w:rsidRPr="0054198B">
        <w:rPr>
          <w:rFonts w:ascii="Georgia" w:hAnsi="Georgia"/>
        </w:rPr>
        <w:t xml:space="preserve"> </w:t>
      </w:r>
      <w:r w:rsidRPr="007D4CE7">
        <w:rPr>
          <w:rStyle w:val="StyleUnderline"/>
          <w:rFonts w:ascii="Georgia" w:hAnsi="Georgia"/>
          <w:sz w:val="24"/>
          <w:highlight w:val="cyan"/>
        </w:rPr>
        <w:t xml:space="preserve">while the ATF intercepted </w:t>
      </w:r>
      <w:r w:rsidRPr="007D4CE7">
        <w:rPr>
          <w:rStyle w:val="Emphasis"/>
          <w:rFonts w:ascii="Georgia" w:hAnsi="Georgia"/>
          <w:sz w:val="24"/>
          <w:highlight w:val="cyan"/>
        </w:rPr>
        <w:t>no more than 2 percent</w:t>
      </w:r>
      <w:r w:rsidRPr="007D4CE7">
        <w:rPr>
          <w:rFonts w:ascii="Georgia" w:hAnsi="Georgia"/>
          <w:sz w:val="12"/>
        </w:rPr>
        <w:t xml:space="preserve">. In effect, </w:t>
      </w:r>
      <w:r w:rsidRPr="007D4CE7">
        <w:rPr>
          <w:rStyle w:val="StyleUnderline"/>
          <w:rFonts w:ascii="Georgia" w:hAnsi="Georgia"/>
          <w:sz w:val="12"/>
        </w:rPr>
        <w:t>the</w:t>
      </w:r>
      <w:r w:rsidRPr="007D4CE7">
        <w:rPr>
          <w:rFonts w:ascii="Georgia" w:hAnsi="Georgia"/>
          <w:sz w:val="12"/>
        </w:rPr>
        <w:t xml:space="preserve"> </w:t>
      </w:r>
      <w:r w:rsidRPr="007D4CE7">
        <w:rPr>
          <w:rStyle w:val="Emphasis"/>
          <w:rFonts w:ascii="Georgia" w:hAnsi="Georgia"/>
          <w:sz w:val="12"/>
        </w:rPr>
        <w:t>U</w:t>
      </w:r>
      <w:r w:rsidRPr="007D4CE7">
        <w:rPr>
          <w:rFonts w:ascii="Georgia" w:hAnsi="Georgia"/>
          <w:sz w:val="12"/>
        </w:rPr>
        <w:t xml:space="preserve">nited </w:t>
      </w:r>
      <w:r w:rsidRPr="007D4CE7">
        <w:rPr>
          <w:rStyle w:val="Emphasis"/>
          <w:rFonts w:ascii="Georgia" w:hAnsi="Georgia"/>
          <w:sz w:val="12"/>
        </w:rPr>
        <w:t>S</w:t>
      </w:r>
      <w:r w:rsidRPr="007D4CE7">
        <w:rPr>
          <w:rFonts w:ascii="Georgia" w:hAnsi="Georgia"/>
          <w:sz w:val="12"/>
        </w:rPr>
        <w:t xml:space="preserve">tates </w:t>
      </w:r>
      <w:r w:rsidRPr="007D4CE7">
        <w:rPr>
          <w:rStyle w:val="StyleUnderline"/>
          <w:rFonts w:ascii="Georgia" w:hAnsi="Georgia"/>
          <w:sz w:val="12"/>
        </w:rPr>
        <w:t>undermines its own efforts at preventing arms trafficking with its unwillingness to strengthen oversight of the firearms industry and lukewarm support for multilateral agreements</w:t>
      </w:r>
    </w:p>
    <w:p w:rsidR="00EC60FC" w:rsidRPr="0054198B" w:rsidRDefault="00EC60FC" w:rsidP="001D509E">
      <w:pPr>
        <w:rPr>
          <w:rFonts w:ascii="Georgia" w:hAnsi="Georgia"/>
        </w:rPr>
      </w:pPr>
      <w:r w:rsidRPr="0054198B">
        <w:rPr>
          <w:rFonts w:ascii="Georgia" w:hAnsi="Georgia"/>
        </w:rPr>
        <w:t xml:space="preserve">And, handguns are the most commonly used weapons in recent cartel violence </w:t>
      </w:r>
      <w:r w:rsidRPr="0054198B">
        <w:rPr>
          <w:rFonts w:ascii="Georgia" w:hAnsi="Georgia"/>
          <w:b/>
          <w:u w:val="single"/>
        </w:rPr>
        <w:t>PW 15</w:t>
      </w:r>
      <w:r w:rsidRPr="0054198B">
        <w:rPr>
          <w:rStyle w:val="FootnoteReference"/>
          <w:rFonts w:ascii="Georgia" w:hAnsi="Georgia"/>
          <w:b/>
          <w:u w:val="single"/>
        </w:rPr>
        <w:footnoteReference w:id="6"/>
      </w:r>
    </w:p>
    <w:p w:rsidR="00051B6A" w:rsidRPr="00051B6A" w:rsidRDefault="00EC60FC" w:rsidP="001D509E">
      <w:pPr>
        <w:ind w:left="720"/>
        <w:rPr>
          <w:rFonts w:ascii="Georgia" w:hAnsi="Georgia"/>
          <w:sz w:val="12"/>
        </w:rPr>
      </w:pPr>
      <w:r w:rsidRPr="00FD3F6E">
        <w:rPr>
          <w:rFonts w:ascii="Georgia" w:hAnsi="Georgia"/>
          <w:sz w:val="12"/>
        </w:rPr>
        <w:t>Anybody can find copious amount of stories about smuggling drugs and items into the United States from Mexico, but what smuggling the other way around? It is a little known fact that smuggling items INTO Mexico is just as common and profitable as smuggling vice versa, the only difference is WHAT is being smuggled. While drugs are the major import into the United States, conversely,</w:t>
      </w:r>
      <w:r w:rsidRPr="0054198B">
        <w:rPr>
          <w:rFonts w:ascii="Georgia" w:hAnsi="Georgia"/>
        </w:rPr>
        <w:t xml:space="preserve"> </w:t>
      </w:r>
      <w:r w:rsidRPr="00FD3F6E">
        <w:rPr>
          <w:rFonts w:ascii="Georgia" w:hAnsi="Georgia"/>
          <w:b/>
          <w:highlight w:val="green"/>
          <w:u w:val="single"/>
        </w:rPr>
        <w:t>guns are the import of choice into Mexico</w:t>
      </w:r>
      <w:r w:rsidRPr="0054198B">
        <w:rPr>
          <w:rFonts w:ascii="Georgia" w:hAnsi="Georgia"/>
        </w:rPr>
        <w:t xml:space="preserve">. </w:t>
      </w:r>
      <w:r w:rsidRPr="00FD3F6E">
        <w:rPr>
          <w:rFonts w:ascii="Georgia" w:hAnsi="Georgia"/>
          <w:sz w:val="12"/>
        </w:rPr>
        <w:t>In fact</w:t>
      </w:r>
      <w:r w:rsidRPr="0054198B">
        <w:rPr>
          <w:rFonts w:ascii="Georgia" w:hAnsi="Georgia"/>
        </w:rPr>
        <w:t xml:space="preserve"> </w:t>
      </w:r>
      <w:r w:rsidRPr="00FD3F6E">
        <w:rPr>
          <w:rFonts w:ascii="Georgia" w:hAnsi="Georgia"/>
          <w:b/>
          <w:highlight w:val="green"/>
          <w:u w:val="single"/>
        </w:rPr>
        <w:t>over 90% of guns seized from</w:t>
      </w:r>
      <w:r w:rsidRPr="00FD3F6E">
        <w:rPr>
          <w:rFonts w:ascii="Georgia" w:hAnsi="Georgia"/>
          <w:b/>
          <w:u w:val="single"/>
        </w:rPr>
        <w:t xml:space="preserve"> </w:t>
      </w:r>
      <w:r w:rsidRPr="00FD3F6E">
        <w:rPr>
          <w:rFonts w:ascii="Georgia" w:hAnsi="Georgia"/>
          <w:b/>
          <w:sz w:val="12"/>
          <w:u w:val="single"/>
        </w:rPr>
        <w:t>Mexican</w:t>
      </w:r>
      <w:r w:rsidRPr="00FD3F6E">
        <w:rPr>
          <w:rFonts w:ascii="Georgia" w:hAnsi="Georgia"/>
          <w:b/>
          <w:u w:val="single"/>
        </w:rPr>
        <w:t xml:space="preserve"> </w:t>
      </w:r>
      <w:r w:rsidRPr="00FD3F6E">
        <w:rPr>
          <w:rFonts w:ascii="Georgia" w:hAnsi="Georgia"/>
          <w:b/>
          <w:highlight w:val="green"/>
          <w:u w:val="single"/>
        </w:rPr>
        <w:t>Cartels have been found to be from the U</w:t>
      </w:r>
      <w:r w:rsidRPr="00FD3F6E">
        <w:rPr>
          <w:rFonts w:ascii="Georgia" w:hAnsi="Georgia"/>
          <w:b/>
          <w:sz w:val="12"/>
          <w:u w:val="single"/>
        </w:rPr>
        <w:t>nited</w:t>
      </w:r>
      <w:r w:rsidRPr="00FD3F6E">
        <w:rPr>
          <w:rFonts w:ascii="Georgia" w:hAnsi="Georgia"/>
          <w:b/>
          <w:u w:val="single"/>
        </w:rPr>
        <w:t xml:space="preserve"> </w:t>
      </w:r>
      <w:r w:rsidRPr="00FD3F6E">
        <w:rPr>
          <w:rFonts w:ascii="Georgia" w:hAnsi="Georgia"/>
          <w:b/>
          <w:highlight w:val="green"/>
          <w:u w:val="single"/>
        </w:rPr>
        <w:t>S</w:t>
      </w:r>
      <w:r w:rsidRPr="00FD3F6E">
        <w:rPr>
          <w:rFonts w:ascii="Georgia" w:hAnsi="Georgia"/>
          <w:b/>
          <w:sz w:val="12"/>
          <w:u w:val="single"/>
        </w:rPr>
        <w:t>tates</w:t>
      </w:r>
      <w:r w:rsidRPr="0054198B">
        <w:rPr>
          <w:rFonts w:ascii="Georgia" w:hAnsi="Georgia"/>
        </w:rPr>
        <w:t xml:space="preserve">. </w:t>
      </w:r>
      <w:r w:rsidRPr="00FD3F6E">
        <w:rPr>
          <w:rFonts w:ascii="Georgia" w:hAnsi="Georgia"/>
          <w:sz w:val="12"/>
        </w:rPr>
        <w:t>The traffic is reflected in the disproportionately high number of federally licensed firearms dealers along the U.S. side of the border. Of the 51,300 retail gun shops in the United States that hold federal licenses, some 6,700 of them are concentrated in the four U.S. states that border Mexico. On average, there are more than three gun dealers for every mile of the 1,970-mile border between the countries.</w:t>
      </w:r>
      <w:r w:rsidRPr="0054198B">
        <w:rPr>
          <w:rFonts w:ascii="Georgia" w:hAnsi="Georgia"/>
        </w:rPr>
        <w:t xml:space="preserve"> </w:t>
      </w:r>
      <w:r w:rsidRPr="00FD3F6E">
        <w:rPr>
          <w:rFonts w:ascii="Georgia" w:hAnsi="Georgia"/>
          <w:b/>
          <w:highlight w:val="green"/>
          <w:u w:val="single"/>
        </w:rPr>
        <w:t>US influence over gun availability in Mexico can</w:t>
      </w:r>
      <w:r w:rsidRPr="00FD3F6E">
        <w:rPr>
          <w:rFonts w:ascii="Georgia" w:hAnsi="Georgia"/>
          <w:b/>
          <w:u w:val="single"/>
        </w:rPr>
        <w:t xml:space="preserve"> </w:t>
      </w:r>
      <w:r w:rsidRPr="00FD3F6E">
        <w:rPr>
          <w:rFonts w:ascii="Georgia" w:hAnsi="Georgia"/>
          <w:b/>
          <w:sz w:val="12"/>
          <w:u w:val="single"/>
        </w:rPr>
        <w:t>even</w:t>
      </w:r>
      <w:r w:rsidRPr="00FD3F6E">
        <w:rPr>
          <w:rFonts w:ascii="Georgia" w:hAnsi="Georgia"/>
          <w:b/>
          <w:u w:val="single"/>
        </w:rPr>
        <w:t xml:space="preserve"> </w:t>
      </w:r>
      <w:r w:rsidRPr="00FD3F6E">
        <w:rPr>
          <w:rFonts w:ascii="Georgia" w:hAnsi="Georgia"/>
          <w:b/>
          <w:highlight w:val="green"/>
          <w:u w:val="single"/>
        </w:rPr>
        <w:t>be reflected by the</w:t>
      </w:r>
      <w:r w:rsidRPr="00FD3F6E">
        <w:rPr>
          <w:rFonts w:ascii="Georgia" w:hAnsi="Georgia"/>
          <w:b/>
          <w:u w:val="single"/>
        </w:rPr>
        <w:t> </w:t>
      </w:r>
      <w:r w:rsidRPr="00FD3F6E">
        <w:rPr>
          <w:rFonts w:ascii="Georgia" w:hAnsi="Georgia"/>
          <w:b/>
          <w:sz w:val="12"/>
          <w:u w:val="single"/>
        </w:rPr>
        <w:t>type of</w:t>
      </w:r>
      <w:r w:rsidRPr="00FD3F6E">
        <w:rPr>
          <w:rFonts w:ascii="Georgia" w:hAnsi="Georgia"/>
          <w:b/>
          <w:u w:val="single"/>
        </w:rPr>
        <w:t xml:space="preserve"> </w:t>
      </w:r>
      <w:r w:rsidRPr="00FD3F6E">
        <w:rPr>
          <w:rFonts w:ascii="Georgia" w:hAnsi="Georgia"/>
          <w:b/>
          <w:highlight w:val="green"/>
          <w:u w:val="single"/>
        </w:rPr>
        <w:t>guns</w:t>
      </w:r>
      <w:r w:rsidRPr="00FD3F6E">
        <w:rPr>
          <w:rFonts w:ascii="Georgia" w:hAnsi="Georgia"/>
          <w:b/>
          <w:u w:val="single"/>
        </w:rPr>
        <w:t xml:space="preserve"> </w:t>
      </w:r>
      <w:r w:rsidRPr="00FD3F6E">
        <w:rPr>
          <w:rFonts w:ascii="Georgia" w:hAnsi="Georgia"/>
          <w:b/>
          <w:sz w:val="12"/>
          <w:u w:val="single"/>
        </w:rPr>
        <w:t xml:space="preserve">that are currently </w:t>
      </w:r>
      <w:r w:rsidRPr="00FD3F6E">
        <w:rPr>
          <w:rFonts w:ascii="Georgia" w:hAnsi="Georgia"/>
          <w:b/>
          <w:highlight w:val="green"/>
          <w:u w:val="single"/>
        </w:rPr>
        <w:t>being used in Mexico</w:t>
      </w:r>
      <w:r w:rsidRPr="00FD3F6E">
        <w:rPr>
          <w:rFonts w:ascii="Georgia" w:hAnsi="Georgia"/>
          <w:highlight w:val="green"/>
        </w:rPr>
        <w:t xml:space="preserve">. </w:t>
      </w:r>
      <w:r w:rsidRPr="00FD3F6E">
        <w:rPr>
          <w:rFonts w:ascii="Georgia" w:hAnsi="Georgia"/>
          <w:b/>
          <w:highlight w:val="green"/>
          <w:u w:val="single"/>
        </w:rPr>
        <w:t>Increasingly</w:t>
      </w:r>
      <w:r w:rsidRPr="0054198B">
        <w:rPr>
          <w:rFonts w:ascii="Georgia" w:hAnsi="Georgia"/>
        </w:rPr>
        <w:t xml:space="preserve"> </w:t>
      </w:r>
      <w:r w:rsidRPr="00FD3F6E">
        <w:rPr>
          <w:rFonts w:ascii="Georgia" w:hAnsi="Georgia"/>
          <w:b/>
          <w:sz w:val="12"/>
          <w:u w:val="single"/>
        </w:rPr>
        <w:t>more and more</w:t>
      </w:r>
      <w:r w:rsidRPr="00FD3F6E">
        <w:rPr>
          <w:rFonts w:ascii="Georgia" w:hAnsi="Georgia"/>
          <w:b/>
          <w:u w:val="single"/>
        </w:rPr>
        <w:t xml:space="preserve"> </w:t>
      </w:r>
      <w:r w:rsidRPr="00FD3F6E">
        <w:rPr>
          <w:rFonts w:ascii="Georgia" w:hAnsi="Georgia"/>
          <w:b/>
          <w:highlight w:val="green"/>
          <w:u w:val="single"/>
        </w:rPr>
        <w:t>killings in Mexico are carried out with handguns</w:t>
      </w:r>
      <w:r w:rsidRPr="0054198B">
        <w:rPr>
          <w:rFonts w:ascii="Georgia" w:hAnsi="Georgia"/>
        </w:rPr>
        <w:t xml:space="preserve">, </w:t>
      </w:r>
      <w:r w:rsidRPr="00FD3F6E">
        <w:rPr>
          <w:rFonts w:ascii="Georgia" w:hAnsi="Georgia"/>
          <w:sz w:val="12"/>
        </w:rPr>
        <w:t>not the high-powered assault weapons that garner much of the attention related to the countries violence.</w:t>
      </w:r>
      <w:r w:rsidRPr="0054198B">
        <w:rPr>
          <w:rFonts w:ascii="Georgia" w:hAnsi="Georgia"/>
        </w:rPr>
        <w:t xml:space="preserve"> </w:t>
      </w:r>
      <w:r w:rsidRPr="00FD3F6E">
        <w:rPr>
          <w:rFonts w:ascii="Georgia" w:hAnsi="Georgia"/>
          <w:b/>
          <w:highlight w:val="green"/>
          <w:u w:val="single"/>
        </w:rPr>
        <w:t>In fact the vast majority</w:t>
      </w:r>
      <w:r w:rsidRPr="00FD3F6E">
        <w:rPr>
          <w:rFonts w:ascii="Georgia" w:hAnsi="Georgia"/>
          <w:b/>
          <w:u w:val="single"/>
        </w:rPr>
        <w:t xml:space="preserve"> </w:t>
      </w:r>
      <w:r w:rsidRPr="00FD3F6E">
        <w:rPr>
          <w:rFonts w:ascii="Georgia" w:hAnsi="Georgia"/>
          <w:b/>
          <w:sz w:val="12"/>
          <w:u w:val="single"/>
        </w:rPr>
        <w:t>of deaths</w:t>
      </w:r>
      <w:r w:rsidRPr="00FD3F6E">
        <w:rPr>
          <w:rFonts w:ascii="Georgia" w:hAnsi="Georgia"/>
          <w:sz w:val="12"/>
        </w:rPr>
        <w:t xml:space="preserve"> arising from Violence in Mexico</w:t>
      </w:r>
      <w:r w:rsidRPr="0054198B">
        <w:rPr>
          <w:rFonts w:ascii="Georgia" w:hAnsi="Georgia"/>
        </w:rPr>
        <w:t xml:space="preserve"> </w:t>
      </w:r>
      <w:r w:rsidRPr="00FD3F6E">
        <w:rPr>
          <w:rFonts w:ascii="Georgia" w:hAnsi="Georgia"/>
          <w:b/>
          <w:highlight w:val="green"/>
          <w:u w:val="single"/>
        </w:rPr>
        <w:t>can be attributed to .38 caliber handguns</w:t>
      </w:r>
      <w:r w:rsidRPr="0054198B">
        <w:rPr>
          <w:rFonts w:ascii="Georgia" w:hAnsi="Georgia"/>
        </w:rPr>
        <w:t xml:space="preserve">, </w:t>
      </w:r>
      <w:r w:rsidRPr="00FD3F6E">
        <w:rPr>
          <w:rFonts w:ascii="Georgia" w:hAnsi="Georgia"/>
          <w:sz w:val="12"/>
        </w:rPr>
        <w:t>it just so happens that</w:t>
      </w:r>
      <w:r w:rsidRPr="0054198B">
        <w:rPr>
          <w:rFonts w:ascii="Georgia" w:hAnsi="Georgia"/>
        </w:rPr>
        <w:t xml:space="preserve"> </w:t>
      </w:r>
      <w:r w:rsidRPr="00FD3F6E">
        <w:rPr>
          <w:rFonts w:ascii="Georgia" w:hAnsi="Georgia"/>
          <w:b/>
          <w:highlight w:val="green"/>
          <w:u w:val="single"/>
        </w:rPr>
        <w:t>the U</w:t>
      </w:r>
      <w:r w:rsidRPr="00FD3F6E">
        <w:rPr>
          <w:rFonts w:ascii="Georgia" w:hAnsi="Georgia"/>
          <w:b/>
          <w:sz w:val="12"/>
          <w:u w:val="single"/>
        </w:rPr>
        <w:t xml:space="preserve">nited </w:t>
      </w:r>
      <w:r w:rsidRPr="00FD3F6E">
        <w:rPr>
          <w:rFonts w:ascii="Georgia" w:hAnsi="Georgia"/>
          <w:b/>
          <w:highlight w:val="green"/>
          <w:u w:val="single"/>
        </w:rPr>
        <w:t>S</w:t>
      </w:r>
      <w:r w:rsidRPr="00FD3F6E">
        <w:rPr>
          <w:rFonts w:ascii="Georgia" w:hAnsi="Georgia"/>
          <w:b/>
          <w:sz w:val="12"/>
          <w:u w:val="single"/>
        </w:rPr>
        <w:t xml:space="preserve">tates </w:t>
      </w:r>
      <w:r w:rsidRPr="00FD3F6E">
        <w:rPr>
          <w:rFonts w:ascii="Georgia" w:hAnsi="Georgia"/>
          <w:b/>
          <w:highlight w:val="green"/>
          <w:u w:val="single"/>
        </w:rPr>
        <w:t>is the largest market for .38 Caliber handguns</w:t>
      </w:r>
      <w:r w:rsidRPr="0054198B">
        <w:rPr>
          <w:rFonts w:ascii="Georgia" w:hAnsi="Georgia"/>
        </w:rPr>
        <w:t xml:space="preserve">. </w:t>
      </w:r>
      <w:r w:rsidRPr="00FD3F6E">
        <w:rPr>
          <w:rFonts w:ascii="Georgia" w:hAnsi="Georgia"/>
          <w:sz w:val="12"/>
        </w:rPr>
        <w:t>Our story picks up at the San Ysidro Border Entry near San Diego, CA. Our author is an ex Mexican Cartel member who is retired and now lives on a remote ranch on the very far east of San Diego. Due to the highly controversial content of this article and at his request, we will refer to him as “Mr Red” to maintain his anonymity. When we received contact from Mr. Red and started to hear his story, we just naturally assumed he was Mexican. Upon meeting Mr. Red we were astonished to find out that he was a white American man with a heavy Mexican accent, who spoke fluent Spanish, and was born into a middle class family in sunny La Jolla, CA</w:t>
      </w:r>
    </w:p>
    <w:p w:rsidR="00A813A2" w:rsidRDefault="00A813A2" w:rsidP="001D509E">
      <w:pPr>
        <w:rPr>
          <w:rFonts w:ascii="Georgia" w:hAnsi="Georgia"/>
        </w:rPr>
      </w:pPr>
      <w:r w:rsidRPr="00034CD2">
        <w:rPr>
          <w:rFonts w:ascii="Georgia" w:hAnsi="Georgia"/>
        </w:rPr>
        <w:t>American gun control solves arms trafficking – strict Mexican gun laws fail absent the plan</w:t>
      </w:r>
      <w:r>
        <w:rPr>
          <w:rFonts w:ascii="Georgia" w:hAnsi="Georgia"/>
        </w:rPr>
        <w:t xml:space="preserve">. </w:t>
      </w:r>
      <w:r w:rsidRPr="00A813A2">
        <w:rPr>
          <w:rFonts w:ascii="Georgia" w:hAnsi="Georgia"/>
          <w:b/>
          <w:u w:val="single"/>
        </w:rPr>
        <w:t>Mehalko 12</w:t>
      </w:r>
      <w:r>
        <w:rPr>
          <w:rStyle w:val="FootnoteReference"/>
          <w:rFonts w:ascii="Georgia" w:hAnsi="Georgia"/>
          <w:b/>
          <w:u w:val="single"/>
        </w:rPr>
        <w:footnoteReference w:id="7"/>
      </w:r>
      <w:r w:rsidRPr="00034CD2">
        <w:rPr>
          <w:rFonts w:ascii="Georgia" w:hAnsi="Georgia"/>
        </w:rPr>
        <w:t xml:space="preserve"> </w:t>
      </w:r>
    </w:p>
    <w:p w:rsidR="00A813A2" w:rsidRPr="00A813A2" w:rsidRDefault="00A813A2" w:rsidP="001D509E">
      <w:pPr>
        <w:ind w:left="720"/>
        <w:rPr>
          <w:rFonts w:ascii="Georgia" w:hAnsi="Georgia"/>
        </w:rPr>
      </w:pPr>
      <w:r w:rsidRPr="00A813A2">
        <w:rPr>
          <w:rFonts w:ascii="Georgia" w:hAnsi="Georgia"/>
          <w:b/>
          <w:highlight w:val="cyan"/>
          <w:u w:val="single"/>
        </w:rPr>
        <w:t>Arms trafficking is unlikely to decrease without increased</w:t>
      </w:r>
      <w:r w:rsidRPr="00A813A2">
        <w:rPr>
          <w:rFonts w:ascii="Georgia" w:hAnsi="Georgia"/>
          <w:b/>
          <w:u w:val="single"/>
        </w:rPr>
        <w:t xml:space="preserve"> </w:t>
      </w:r>
      <w:r w:rsidRPr="00A813A2">
        <w:rPr>
          <w:rFonts w:ascii="Georgia" w:hAnsi="Georgia"/>
          <w:b/>
          <w:highlight w:val="cyan"/>
          <w:u w:val="single"/>
        </w:rPr>
        <w:t>cooperation between the U</w:t>
      </w:r>
      <w:r w:rsidRPr="00A813A2">
        <w:rPr>
          <w:rFonts w:ascii="Georgia" w:hAnsi="Georgia"/>
          <w:b/>
          <w:sz w:val="12"/>
          <w:u w:val="single"/>
        </w:rPr>
        <w:t>nited</w:t>
      </w:r>
      <w:r w:rsidRPr="00A813A2">
        <w:rPr>
          <w:rFonts w:ascii="Georgia" w:hAnsi="Georgia"/>
          <w:b/>
          <w:u w:val="single"/>
        </w:rPr>
        <w:t xml:space="preserve"> </w:t>
      </w:r>
      <w:r w:rsidRPr="00A813A2">
        <w:rPr>
          <w:rFonts w:ascii="Georgia" w:hAnsi="Georgia"/>
          <w:b/>
          <w:highlight w:val="cyan"/>
          <w:u w:val="single"/>
        </w:rPr>
        <w:t>S</w:t>
      </w:r>
      <w:r w:rsidRPr="00A813A2">
        <w:rPr>
          <w:rFonts w:ascii="Georgia" w:hAnsi="Georgia"/>
          <w:b/>
          <w:sz w:val="12"/>
          <w:u w:val="single"/>
        </w:rPr>
        <w:t xml:space="preserve">tates </w:t>
      </w:r>
      <w:r w:rsidRPr="00A813A2">
        <w:rPr>
          <w:rFonts w:ascii="Georgia" w:hAnsi="Georgia"/>
          <w:b/>
          <w:highlight w:val="cyan"/>
          <w:u w:val="single"/>
        </w:rPr>
        <w:t>and Mexico</w:t>
      </w:r>
      <w:r w:rsidRPr="00034CD2">
        <w:rPr>
          <w:rFonts w:ascii="Georgia" w:hAnsi="Georgia"/>
        </w:rPr>
        <w:t>.</w:t>
      </w:r>
      <w:r w:rsidRPr="00A813A2">
        <w:rPr>
          <w:rFonts w:ascii="Georgia" w:hAnsi="Georgia"/>
          <w:sz w:val="12"/>
        </w:rPr>
        <w:t>13 Although regulations restricting trafficking are likely constitutional, cultural factors in the southwestern states make domestic reform, tightening restrictions on firearms sales, unlikely.14 One commentator suggested that lax regulations in Texas and Arizona “reflect both the libertarian traditions of the West and the anxious vigilance of firearms enthusiasts toward their Second Amendment rights.”15 State gun control laws impose few restrictions on firearms sales, making prosecution of those accused of transacting with Mexican cartels more difficult.16 Further, state laws creating an individual right to bear arms now find support in the federal SecondAmendment policy that was incorporated to the states in McDonald v. City of Chicago.17  </w:t>
      </w:r>
      <w:r w:rsidRPr="00A813A2">
        <w:rPr>
          <w:rFonts w:ascii="Georgia" w:hAnsi="Georgia"/>
          <w:b/>
          <w:highlight w:val="cyan"/>
          <w:u w:val="single"/>
        </w:rPr>
        <w:t>Despite Mexican attempts to regulate</w:t>
      </w:r>
      <w:r w:rsidRPr="00A813A2">
        <w:rPr>
          <w:rFonts w:ascii="Georgia" w:hAnsi="Georgia"/>
          <w:b/>
          <w:u w:val="single"/>
        </w:rPr>
        <w:t xml:space="preserve"> </w:t>
      </w:r>
      <w:r w:rsidRPr="00A813A2">
        <w:rPr>
          <w:rFonts w:ascii="Georgia" w:hAnsi="Georgia"/>
          <w:b/>
          <w:sz w:val="12"/>
          <w:u w:val="single"/>
        </w:rPr>
        <w:t>the illicit arms trade,18 arms</w:t>
      </w:r>
      <w:r w:rsidRPr="00A813A2">
        <w:rPr>
          <w:rFonts w:ascii="Georgia" w:hAnsi="Georgia"/>
          <w:b/>
          <w:u w:val="single"/>
        </w:rPr>
        <w:t xml:space="preserve"> </w:t>
      </w:r>
      <w:r w:rsidRPr="00A813A2">
        <w:rPr>
          <w:rFonts w:ascii="Georgia" w:hAnsi="Georgia"/>
          <w:b/>
          <w:highlight w:val="cyan"/>
          <w:u w:val="single"/>
        </w:rPr>
        <w:t>trafficking has proliferated</w:t>
      </w:r>
      <w:r w:rsidRPr="00034CD2">
        <w:rPr>
          <w:rFonts w:ascii="Georgia" w:hAnsi="Georgia"/>
        </w:rPr>
        <w:t xml:space="preserve">, </w:t>
      </w:r>
      <w:r w:rsidRPr="00A813A2">
        <w:rPr>
          <w:rFonts w:ascii="Georgia" w:hAnsi="Georgia"/>
          <w:sz w:val="12"/>
        </w:rPr>
        <w:t xml:space="preserve">operating either in accordance with gun control regulations or outside the reach of government action.19 </w:t>
      </w:r>
      <w:r w:rsidRPr="00A813A2">
        <w:rPr>
          <w:rFonts w:ascii="Georgia" w:hAnsi="Georgia"/>
          <w:b/>
          <w:sz w:val="12"/>
          <w:u w:val="single"/>
        </w:rPr>
        <w:t>Mexico is known for its</w:t>
      </w:r>
      <w:r w:rsidRPr="00A813A2">
        <w:rPr>
          <w:rFonts w:ascii="Georgia" w:hAnsi="Georgia"/>
          <w:sz w:val="12"/>
        </w:rPr>
        <w:t xml:space="preserve"> particularly </w:t>
      </w:r>
      <w:r w:rsidRPr="00A813A2">
        <w:rPr>
          <w:rFonts w:ascii="Georgia" w:hAnsi="Georgia"/>
          <w:b/>
          <w:sz w:val="12"/>
          <w:u w:val="single"/>
        </w:rPr>
        <w:t>strict gun control laws</w:t>
      </w:r>
      <w:r w:rsidRPr="00A813A2">
        <w:rPr>
          <w:rFonts w:ascii="Georgia" w:hAnsi="Georgia"/>
          <w:sz w:val="12"/>
        </w:rPr>
        <w:t xml:space="preserve"> and has only one operating gun store in the country.20 </w:t>
      </w:r>
      <w:r w:rsidRPr="00A813A2">
        <w:rPr>
          <w:rFonts w:ascii="Georgia" w:hAnsi="Georgia"/>
          <w:b/>
          <w:sz w:val="12"/>
          <w:u w:val="single"/>
        </w:rPr>
        <w:t>Yet</w:t>
      </w:r>
      <w:r w:rsidRPr="00A813A2">
        <w:rPr>
          <w:rFonts w:ascii="Georgia" w:hAnsi="Georgia"/>
          <w:sz w:val="12"/>
        </w:rPr>
        <w:t xml:space="preserve">, between 2004 and 2008, the government seized nearly five times as many firearms from drug crimes as there are legal permits.21 </w:t>
      </w:r>
      <w:r w:rsidRPr="00A813A2">
        <w:rPr>
          <w:rFonts w:ascii="Georgia" w:hAnsi="Georgia"/>
          <w:b/>
          <w:highlight w:val="cyan"/>
          <w:u w:val="single"/>
        </w:rPr>
        <w:t>Government efforts to restrict access to</w:t>
      </w:r>
      <w:r w:rsidRPr="00A813A2">
        <w:rPr>
          <w:rFonts w:ascii="Georgia" w:hAnsi="Georgia"/>
          <w:b/>
          <w:u w:val="single"/>
        </w:rPr>
        <w:t xml:space="preserve"> </w:t>
      </w:r>
      <w:r w:rsidRPr="00A813A2">
        <w:rPr>
          <w:rFonts w:ascii="Georgia" w:hAnsi="Georgia"/>
          <w:b/>
          <w:highlight w:val="cyan"/>
          <w:u w:val="single"/>
        </w:rPr>
        <w:t>firearms have thus proven ineffective</w:t>
      </w:r>
      <w:r w:rsidRPr="00A813A2">
        <w:rPr>
          <w:rFonts w:ascii="Georgia" w:hAnsi="Georgia"/>
          <w:b/>
          <w:u w:val="single"/>
        </w:rPr>
        <w:t xml:space="preserve"> </w:t>
      </w:r>
      <w:r w:rsidRPr="00A813A2">
        <w:rPr>
          <w:rFonts w:ascii="Georgia" w:hAnsi="Georgia"/>
          <w:b/>
          <w:sz w:val="12"/>
          <w:u w:val="single"/>
        </w:rPr>
        <w:t>in the drug war</w:t>
      </w:r>
      <w:r w:rsidRPr="00A813A2">
        <w:rPr>
          <w:rFonts w:ascii="Georgia" w:hAnsi="Georgia"/>
          <w:sz w:val="12"/>
        </w:rPr>
        <w:t>.22  This rise in international crime, or “crime that crosses international borders,”23 has not been met with a coherent international effort intended to reduce access to high powered weapons by the DTOs.24</w:t>
      </w:r>
      <w:r w:rsidRPr="00034CD2">
        <w:rPr>
          <w:rFonts w:ascii="Georgia" w:hAnsi="Georgia"/>
        </w:rPr>
        <w:t xml:space="preserve"> </w:t>
      </w:r>
      <w:r w:rsidRPr="00A813A2">
        <w:rPr>
          <w:rFonts w:ascii="Georgia" w:hAnsi="Georgia"/>
          <w:b/>
          <w:highlight w:val="cyan"/>
          <w:u w:val="single"/>
        </w:rPr>
        <w:t>Under the current legal framework, it is likely that arms trafficking will continue, and any attempt</w:t>
      </w:r>
      <w:r w:rsidRPr="00034CD2">
        <w:rPr>
          <w:rFonts w:ascii="Georgia" w:hAnsi="Georgia"/>
        </w:rPr>
        <w:t xml:space="preserve"> </w:t>
      </w:r>
      <w:r w:rsidRPr="00A813A2">
        <w:rPr>
          <w:rFonts w:ascii="Georgia" w:hAnsi="Georgia"/>
          <w:sz w:val="12"/>
        </w:rPr>
        <w:t>by Mexico</w:t>
      </w:r>
      <w:r w:rsidRPr="00034CD2">
        <w:rPr>
          <w:rFonts w:ascii="Georgia" w:hAnsi="Georgia"/>
        </w:rPr>
        <w:t xml:space="preserve"> </w:t>
      </w:r>
      <w:r w:rsidRPr="00A813A2">
        <w:rPr>
          <w:rFonts w:ascii="Georgia" w:hAnsi="Georgia"/>
          <w:b/>
          <w:highlight w:val="cyan"/>
          <w:u w:val="single"/>
        </w:rPr>
        <w:t>to</w:t>
      </w:r>
      <w:r w:rsidRPr="00A813A2">
        <w:rPr>
          <w:rFonts w:ascii="Georgia" w:hAnsi="Georgia"/>
          <w:b/>
          <w:u w:val="single"/>
        </w:rPr>
        <w:t xml:space="preserve"> </w:t>
      </w:r>
      <w:r w:rsidRPr="00A813A2">
        <w:rPr>
          <w:rFonts w:ascii="Georgia" w:hAnsi="Georgia"/>
          <w:b/>
          <w:highlight w:val="cyan"/>
          <w:u w:val="single"/>
        </w:rPr>
        <w:t>reduce the illicit</w:t>
      </w:r>
      <w:r w:rsidRPr="00A813A2">
        <w:rPr>
          <w:rFonts w:ascii="Georgia" w:hAnsi="Georgia"/>
          <w:b/>
          <w:u w:val="single"/>
        </w:rPr>
        <w:t xml:space="preserve"> </w:t>
      </w:r>
      <w:r w:rsidRPr="00A813A2">
        <w:rPr>
          <w:rFonts w:ascii="Georgia" w:hAnsi="Georgia"/>
          <w:b/>
          <w:sz w:val="12"/>
          <w:u w:val="single"/>
        </w:rPr>
        <w:t>arms</w:t>
      </w:r>
      <w:r w:rsidRPr="00A813A2">
        <w:rPr>
          <w:rFonts w:ascii="Georgia" w:hAnsi="Georgia"/>
          <w:b/>
          <w:u w:val="single"/>
        </w:rPr>
        <w:t xml:space="preserve"> </w:t>
      </w:r>
      <w:r w:rsidRPr="00A813A2">
        <w:rPr>
          <w:rFonts w:ascii="Georgia" w:hAnsi="Georgia"/>
          <w:b/>
          <w:highlight w:val="cyan"/>
          <w:u w:val="single"/>
        </w:rPr>
        <w:t>trade</w:t>
      </w:r>
      <w:r w:rsidRPr="00034CD2">
        <w:rPr>
          <w:rFonts w:ascii="Georgia" w:hAnsi="Georgia"/>
        </w:rPr>
        <w:t xml:space="preserve"> </w:t>
      </w:r>
      <w:r w:rsidRPr="00A813A2">
        <w:rPr>
          <w:rFonts w:ascii="Georgia" w:hAnsi="Georgia"/>
          <w:sz w:val="12"/>
        </w:rPr>
        <w:t>and related violence</w:t>
      </w:r>
      <w:r w:rsidRPr="00034CD2">
        <w:rPr>
          <w:rFonts w:ascii="Georgia" w:hAnsi="Georgia"/>
        </w:rPr>
        <w:t xml:space="preserve"> </w:t>
      </w:r>
      <w:r w:rsidRPr="00A813A2">
        <w:rPr>
          <w:rFonts w:ascii="Georgia" w:hAnsi="Georgia"/>
          <w:b/>
          <w:highlight w:val="cyan"/>
          <w:u w:val="single"/>
        </w:rPr>
        <w:t>will be undermined by U.S. policy</w:t>
      </w:r>
      <w:r w:rsidRPr="00A813A2">
        <w:rPr>
          <w:rFonts w:ascii="Georgia" w:hAnsi="Georgia"/>
          <w:sz w:val="12"/>
        </w:rPr>
        <w:t>.25</w:t>
      </w:r>
    </w:p>
    <w:p w:rsidR="00EC60FC" w:rsidRPr="00180F3A" w:rsidRDefault="00EC60FC" w:rsidP="001D509E">
      <w:pPr>
        <w:pStyle w:val="Heading4"/>
        <w:spacing w:before="0" w:line="240" w:lineRule="auto"/>
        <w:rPr>
          <w:rFonts w:ascii="Georgia" w:eastAsia="Times New Roman" w:hAnsi="Georgia"/>
        </w:rPr>
      </w:pPr>
      <w:r w:rsidRPr="009866B3">
        <w:rPr>
          <w:rFonts w:ascii="Georgia" w:eastAsia="Times New Roman" w:hAnsi="Georgia"/>
          <w:b w:val="0"/>
          <w:sz w:val="24"/>
        </w:rPr>
        <w:t>Mexico instability undermines U.S. leadership and risks global arms races.</w:t>
      </w:r>
      <w:r w:rsidRPr="009866B3">
        <w:rPr>
          <w:rFonts w:ascii="Georgia" w:eastAsia="Times New Roman" w:hAnsi="Georgia"/>
          <w:sz w:val="24"/>
        </w:rPr>
        <w:t xml:space="preserve"> </w:t>
      </w:r>
      <w:r w:rsidRPr="009866B3">
        <w:rPr>
          <w:rFonts w:ascii="Georgia" w:eastAsia="Times New Roman" w:hAnsi="Georgia"/>
          <w:sz w:val="24"/>
          <w:u w:val="single"/>
        </w:rPr>
        <w:t>Haddick 10</w:t>
      </w:r>
      <w:r w:rsidRPr="00180F3A">
        <w:rPr>
          <w:rStyle w:val="FootnoteReference"/>
          <w:rFonts w:ascii="Georgia" w:eastAsia="Times New Roman" w:hAnsi="Georgia"/>
          <w:u w:val="single"/>
        </w:rPr>
        <w:footnoteReference w:id="8"/>
      </w:r>
    </w:p>
    <w:p w:rsidR="00EC60FC" w:rsidRDefault="00EC60FC" w:rsidP="001D509E">
      <w:pPr>
        <w:ind w:left="720"/>
        <w:rPr>
          <w:rFonts w:ascii="Georgia" w:eastAsia="Calibri" w:hAnsi="Georgia"/>
          <w:sz w:val="12"/>
        </w:rPr>
      </w:pPr>
      <w:r w:rsidRPr="00180F3A">
        <w:rPr>
          <w:rFonts w:ascii="Georgia" w:eastAsia="Calibri" w:hAnsi="Georgia"/>
          <w:sz w:val="12"/>
        </w:rPr>
        <w:t xml:space="preserve">Most significantly, </w:t>
      </w:r>
      <w:r w:rsidRPr="001079ED">
        <w:rPr>
          <w:rStyle w:val="StyleUnderline"/>
          <w:rFonts w:ascii="Georgia" w:hAnsi="Georgia"/>
          <w:sz w:val="24"/>
          <w:highlight w:val="cyan"/>
        </w:rPr>
        <w:t>a strengthening Mexican insurgency would</w:t>
      </w:r>
      <w:r w:rsidRPr="00180F3A">
        <w:rPr>
          <w:rFonts w:ascii="Georgia" w:eastAsia="Calibri" w:hAnsi="Georgia"/>
        </w:rPr>
        <w:t xml:space="preserve"> </w:t>
      </w:r>
      <w:r w:rsidRPr="00180F3A">
        <w:rPr>
          <w:rFonts w:ascii="Georgia" w:eastAsia="Calibri" w:hAnsi="Georgia"/>
          <w:sz w:val="12"/>
        </w:rPr>
        <w:t>very likely</w:t>
      </w:r>
      <w:r w:rsidRPr="00180F3A">
        <w:rPr>
          <w:rFonts w:ascii="Georgia" w:eastAsia="Calibri" w:hAnsi="Georgia"/>
        </w:rPr>
        <w:t xml:space="preserve"> </w:t>
      </w:r>
      <w:r w:rsidRPr="001079ED">
        <w:rPr>
          <w:rStyle w:val="Emphasis"/>
          <w:rFonts w:ascii="Georgia" w:hAnsi="Georgia"/>
          <w:sz w:val="24"/>
          <w:highlight w:val="cyan"/>
        </w:rPr>
        <w:t>affect America's role in the</w:t>
      </w:r>
      <w:r w:rsidRPr="00180F3A">
        <w:rPr>
          <w:rStyle w:val="Emphasis"/>
          <w:rFonts w:ascii="Georgia" w:hAnsi="Georgia"/>
          <w:sz w:val="24"/>
        </w:rPr>
        <w:t xml:space="preserve"> </w:t>
      </w:r>
      <w:r w:rsidRPr="00180F3A">
        <w:rPr>
          <w:rStyle w:val="Emphasis"/>
          <w:rFonts w:ascii="Georgia" w:hAnsi="Georgia"/>
          <w:sz w:val="12"/>
        </w:rPr>
        <w:t>rest of the</w:t>
      </w:r>
      <w:r w:rsidRPr="00180F3A">
        <w:rPr>
          <w:rStyle w:val="Emphasis"/>
          <w:rFonts w:ascii="Georgia" w:hAnsi="Georgia"/>
          <w:sz w:val="24"/>
        </w:rPr>
        <w:t xml:space="preserve"> </w:t>
      </w:r>
      <w:r w:rsidRPr="001079ED">
        <w:rPr>
          <w:rStyle w:val="Emphasis"/>
          <w:rFonts w:ascii="Georgia" w:hAnsi="Georgia"/>
          <w:sz w:val="24"/>
          <w:highlight w:val="cyan"/>
        </w:rPr>
        <w:t>world</w:t>
      </w:r>
      <w:r w:rsidRPr="001079ED">
        <w:rPr>
          <w:rStyle w:val="StyleUnderline"/>
          <w:rFonts w:ascii="Georgia" w:hAnsi="Georgia"/>
          <w:sz w:val="24"/>
          <w:highlight w:val="cyan"/>
        </w:rPr>
        <w:t>. An increasingly chaotic</w:t>
      </w:r>
      <w:r w:rsidRPr="00180F3A">
        <w:rPr>
          <w:rStyle w:val="StyleUnderline"/>
          <w:rFonts w:ascii="Georgia" w:hAnsi="Georgia"/>
          <w:sz w:val="24"/>
        </w:rPr>
        <w:t xml:space="preserve"> </w:t>
      </w:r>
      <w:r w:rsidRPr="00180F3A">
        <w:rPr>
          <w:rFonts w:ascii="Georgia" w:eastAsia="Calibri" w:hAnsi="Georgia"/>
          <w:sz w:val="12"/>
        </w:rPr>
        <w:t>American side of the</w:t>
      </w:r>
      <w:r w:rsidRPr="00180F3A">
        <w:rPr>
          <w:rFonts w:ascii="Georgia" w:eastAsia="Calibri" w:hAnsi="Georgia"/>
        </w:rPr>
        <w:t xml:space="preserve"> </w:t>
      </w:r>
      <w:r w:rsidRPr="001079ED">
        <w:rPr>
          <w:rStyle w:val="StyleUnderline"/>
          <w:rFonts w:ascii="Georgia" w:hAnsi="Georgia"/>
          <w:sz w:val="24"/>
          <w:highlight w:val="cyan"/>
        </w:rPr>
        <w:t>border, marked by</w:t>
      </w:r>
      <w:r w:rsidRPr="00180F3A">
        <w:rPr>
          <w:rStyle w:val="StyleUnderline"/>
          <w:rFonts w:ascii="Georgia" w:hAnsi="Georgia"/>
          <w:sz w:val="24"/>
        </w:rPr>
        <w:t xml:space="preserve"> </w:t>
      </w:r>
      <w:r w:rsidRPr="00180F3A">
        <w:rPr>
          <w:rStyle w:val="StyleUnderline"/>
          <w:rFonts w:ascii="Georgia" w:hAnsi="Georgia"/>
          <w:sz w:val="12"/>
        </w:rPr>
        <w:t>bloody</w:t>
      </w:r>
      <w:r w:rsidRPr="00180F3A">
        <w:rPr>
          <w:rStyle w:val="StyleUnderline"/>
          <w:rFonts w:ascii="Georgia" w:hAnsi="Georgia"/>
          <w:sz w:val="24"/>
        </w:rPr>
        <w:t xml:space="preserve"> </w:t>
      </w:r>
      <w:r w:rsidRPr="001079ED">
        <w:rPr>
          <w:rStyle w:val="StyleUnderline"/>
          <w:rFonts w:ascii="Georgia" w:hAnsi="Georgia"/>
          <w:sz w:val="24"/>
          <w:highlight w:val="cyan"/>
        </w:rPr>
        <w:t>cartel wars</w:t>
      </w:r>
      <w:r w:rsidRPr="00180F3A">
        <w:rPr>
          <w:rStyle w:val="StyleUnderline"/>
          <w:rFonts w:ascii="Georgia" w:hAnsi="Georgia"/>
          <w:sz w:val="24"/>
        </w:rPr>
        <w:t xml:space="preserve">, </w:t>
      </w:r>
      <w:r w:rsidRPr="00180F3A">
        <w:rPr>
          <w:rFonts w:ascii="Georgia" w:eastAsia="Calibri" w:hAnsi="Georgia"/>
          <w:sz w:val="12"/>
        </w:rPr>
        <w:t xml:space="preserve">corrupted government and media, </w:t>
      </w:r>
      <w:r w:rsidRPr="00180F3A">
        <w:rPr>
          <w:rStyle w:val="StyleUnderline"/>
          <w:rFonts w:ascii="Georgia" w:hAnsi="Georgia"/>
          <w:sz w:val="12"/>
        </w:rPr>
        <w:t>and a breakdown in security,</w:t>
      </w:r>
      <w:r w:rsidRPr="00180F3A">
        <w:rPr>
          <w:rStyle w:val="StyleUnderline"/>
          <w:rFonts w:ascii="Georgia" w:hAnsi="Georgia"/>
          <w:sz w:val="24"/>
        </w:rPr>
        <w:t xml:space="preserve"> </w:t>
      </w:r>
      <w:r w:rsidRPr="001079ED">
        <w:rPr>
          <w:rStyle w:val="StyleUnderline"/>
          <w:rFonts w:ascii="Georgia" w:hAnsi="Georgia"/>
          <w:sz w:val="24"/>
          <w:highlight w:val="cyan"/>
        </w:rPr>
        <w:t xml:space="preserve">would likely cause many in the </w:t>
      </w:r>
      <w:r w:rsidRPr="001079ED">
        <w:rPr>
          <w:rStyle w:val="Emphasis"/>
          <w:rFonts w:ascii="Georgia" w:hAnsi="Georgia"/>
          <w:sz w:val="24"/>
          <w:highlight w:val="cyan"/>
        </w:rPr>
        <w:t>U</w:t>
      </w:r>
      <w:r w:rsidRPr="00180F3A">
        <w:rPr>
          <w:rStyle w:val="StyleUnderline"/>
          <w:rFonts w:ascii="Georgia" w:hAnsi="Georgia"/>
          <w:sz w:val="12"/>
        </w:rPr>
        <w:t>nited</w:t>
      </w:r>
      <w:r w:rsidRPr="00180F3A">
        <w:rPr>
          <w:rStyle w:val="StyleUnderline"/>
          <w:rFonts w:ascii="Georgia" w:hAnsi="Georgia"/>
          <w:sz w:val="24"/>
        </w:rPr>
        <w:t xml:space="preserve"> </w:t>
      </w:r>
      <w:r w:rsidRPr="001079ED">
        <w:rPr>
          <w:rStyle w:val="Emphasis"/>
          <w:rFonts w:ascii="Georgia" w:hAnsi="Georgia"/>
          <w:sz w:val="24"/>
          <w:highlight w:val="cyan"/>
        </w:rPr>
        <w:t>S</w:t>
      </w:r>
      <w:r w:rsidRPr="00180F3A">
        <w:rPr>
          <w:rStyle w:val="StyleUnderline"/>
          <w:rFonts w:ascii="Georgia" w:hAnsi="Georgia"/>
          <w:sz w:val="12"/>
        </w:rPr>
        <w:t xml:space="preserve">tates </w:t>
      </w:r>
      <w:r w:rsidRPr="001079ED">
        <w:rPr>
          <w:rStyle w:val="StyleUnderline"/>
          <w:rFonts w:ascii="Georgia" w:hAnsi="Georgia"/>
          <w:sz w:val="24"/>
          <w:highlight w:val="cyan"/>
        </w:rPr>
        <w:t>to question the</w:t>
      </w:r>
      <w:r w:rsidRPr="00180F3A">
        <w:rPr>
          <w:rStyle w:val="StyleUnderline"/>
          <w:rFonts w:ascii="Georgia" w:hAnsi="Georgia"/>
          <w:sz w:val="24"/>
        </w:rPr>
        <w:t xml:space="preserve"> </w:t>
      </w:r>
      <w:r w:rsidRPr="001079ED">
        <w:rPr>
          <w:rStyle w:val="StyleUnderline"/>
          <w:rFonts w:ascii="Georgia" w:hAnsi="Georgia"/>
          <w:sz w:val="24"/>
          <w:highlight w:val="cyan"/>
        </w:rPr>
        <w:t>importance of military</w:t>
      </w:r>
      <w:r w:rsidRPr="00180F3A">
        <w:rPr>
          <w:rStyle w:val="StyleUnderline"/>
          <w:rFonts w:ascii="Georgia" w:hAnsi="Georgia"/>
          <w:sz w:val="24"/>
        </w:rPr>
        <w:t xml:space="preserve"> </w:t>
      </w:r>
      <w:r w:rsidRPr="00180F3A">
        <w:rPr>
          <w:rStyle w:val="StyleUnderline"/>
          <w:rFonts w:ascii="Georgia" w:hAnsi="Georgia"/>
          <w:sz w:val="12"/>
        </w:rPr>
        <w:t>and foreign policy</w:t>
      </w:r>
      <w:r w:rsidRPr="00180F3A">
        <w:rPr>
          <w:rStyle w:val="StyleUnderline"/>
          <w:rFonts w:ascii="Georgia" w:hAnsi="Georgia"/>
          <w:sz w:val="24"/>
        </w:rPr>
        <w:t xml:space="preserve"> </w:t>
      </w:r>
      <w:r w:rsidRPr="001079ED">
        <w:rPr>
          <w:rStyle w:val="StyleUnderline"/>
          <w:rFonts w:ascii="Georgia" w:hAnsi="Georgia"/>
          <w:sz w:val="24"/>
          <w:highlight w:val="cyan"/>
        </w:rPr>
        <w:t>ventures elsewhere</w:t>
      </w:r>
      <w:r w:rsidRPr="00180F3A">
        <w:rPr>
          <w:rStyle w:val="StyleUnderline"/>
          <w:rFonts w:ascii="Georgia" w:hAnsi="Georgia"/>
          <w:sz w:val="24"/>
        </w:rPr>
        <w:t xml:space="preserve"> </w:t>
      </w:r>
      <w:r w:rsidRPr="00180F3A">
        <w:rPr>
          <w:rStyle w:val="StyleUnderline"/>
          <w:rFonts w:ascii="Georgia" w:hAnsi="Georgia"/>
          <w:sz w:val="12"/>
        </w:rPr>
        <w:t>in the world.</w:t>
      </w:r>
      <w:r w:rsidRPr="00180F3A">
        <w:rPr>
          <w:rStyle w:val="StyleUnderline"/>
          <w:rFonts w:ascii="Georgia" w:hAnsi="Georgia"/>
          <w:sz w:val="24"/>
        </w:rPr>
        <w:t xml:space="preserve"> </w:t>
      </w:r>
      <w:r w:rsidRPr="001079ED">
        <w:rPr>
          <w:rStyle w:val="StyleUnderline"/>
          <w:rFonts w:ascii="Georgia" w:hAnsi="Georgia"/>
          <w:sz w:val="24"/>
          <w:highlight w:val="cyan"/>
        </w:rPr>
        <w:t>Should the</w:t>
      </w:r>
      <w:r w:rsidRPr="00180F3A">
        <w:rPr>
          <w:rStyle w:val="StyleUnderline"/>
          <w:rFonts w:ascii="Georgia" w:hAnsi="Georgia"/>
          <w:sz w:val="24"/>
        </w:rPr>
        <w:t xml:space="preserve"> </w:t>
      </w:r>
      <w:r w:rsidRPr="000C7D13">
        <w:rPr>
          <w:rStyle w:val="StyleUnderline"/>
          <w:rFonts w:ascii="Georgia" w:hAnsi="Georgia"/>
          <w:sz w:val="12"/>
        </w:rPr>
        <w:t>southern</w:t>
      </w:r>
      <w:r w:rsidRPr="00180F3A">
        <w:rPr>
          <w:rStyle w:val="StyleUnderline"/>
          <w:rFonts w:ascii="Georgia" w:hAnsi="Georgia"/>
          <w:sz w:val="24"/>
        </w:rPr>
        <w:t xml:space="preserve"> </w:t>
      </w:r>
      <w:r w:rsidRPr="001079ED">
        <w:rPr>
          <w:rStyle w:val="StyleUnderline"/>
          <w:rFonts w:ascii="Georgia" w:hAnsi="Georgia"/>
          <w:sz w:val="24"/>
          <w:highlight w:val="cyan"/>
        </w:rPr>
        <w:t>border become a</w:t>
      </w:r>
      <w:r w:rsidRPr="00180F3A">
        <w:rPr>
          <w:rStyle w:val="StyleUnderline"/>
          <w:rFonts w:ascii="Georgia" w:hAnsi="Georgia"/>
          <w:sz w:val="24"/>
        </w:rPr>
        <w:t xml:space="preserve"> </w:t>
      </w:r>
      <w:r w:rsidRPr="00180F3A">
        <w:rPr>
          <w:rStyle w:val="StyleUnderline"/>
          <w:rFonts w:ascii="Georgia" w:hAnsi="Georgia"/>
          <w:sz w:val="12"/>
        </w:rPr>
        <w:t>U.S. president's primary</w:t>
      </w:r>
      <w:r w:rsidRPr="00180F3A">
        <w:rPr>
          <w:rStyle w:val="StyleUnderline"/>
          <w:rFonts w:ascii="Georgia" w:hAnsi="Georgia"/>
          <w:sz w:val="24"/>
        </w:rPr>
        <w:t xml:space="preserve"> </w:t>
      </w:r>
      <w:r w:rsidRPr="001079ED">
        <w:rPr>
          <w:rStyle w:val="StyleUnderline"/>
          <w:rFonts w:ascii="Georgia" w:hAnsi="Georgia"/>
          <w:sz w:val="24"/>
          <w:highlight w:val="cyan"/>
        </w:rPr>
        <w:t xml:space="preserve">national security concern, </w:t>
      </w:r>
      <w:r w:rsidRPr="000C7D13">
        <w:rPr>
          <w:rStyle w:val="StyleUnderline"/>
          <w:rFonts w:ascii="Georgia" w:hAnsi="Georgia"/>
          <w:sz w:val="12"/>
        </w:rPr>
        <w:t>nervous</w:t>
      </w:r>
      <w:r w:rsidRPr="001079ED">
        <w:rPr>
          <w:rStyle w:val="StyleUnderline"/>
          <w:rFonts w:ascii="Georgia" w:hAnsi="Georgia"/>
          <w:sz w:val="24"/>
        </w:rPr>
        <w:t xml:space="preserve"> </w:t>
      </w:r>
      <w:r w:rsidRPr="001079ED">
        <w:rPr>
          <w:rStyle w:val="StyleUnderline"/>
          <w:rFonts w:ascii="Georgia" w:hAnsi="Georgia"/>
          <w:sz w:val="24"/>
          <w:highlight w:val="cyan"/>
        </w:rPr>
        <w:t>allies and</w:t>
      </w:r>
      <w:r w:rsidRPr="00180F3A">
        <w:rPr>
          <w:rStyle w:val="StyleUnderline"/>
          <w:rFonts w:ascii="Georgia" w:hAnsi="Georgia"/>
          <w:sz w:val="24"/>
        </w:rPr>
        <w:t xml:space="preserve"> </w:t>
      </w:r>
      <w:r w:rsidRPr="000C7D13">
        <w:rPr>
          <w:rStyle w:val="StyleUnderline"/>
          <w:rFonts w:ascii="Georgia" w:hAnsi="Georgia"/>
          <w:sz w:val="12"/>
        </w:rPr>
        <w:t>opportunistic</w:t>
      </w:r>
      <w:r w:rsidRPr="00180F3A">
        <w:rPr>
          <w:rStyle w:val="StyleUnderline"/>
          <w:rFonts w:ascii="Georgia" w:hAnsi="Georgia"/>
          <w:sz w:val="24"/>
        </w:rPr>
        <w:t xml:space="preserve"> </w:t>
      </w:r>
      <w:r w:rsidRPr="001079ED">
        <w:rPr>
          <w:rStyle w:val="StyleUnderline"/>
          <w:rFonts w:ascii="Georgia" w:hAnsi="Georgia"/>
          <w:sz w:val="24"/>
          <w:highlight w:val="cyan"/>
        </w:rPr>
        <w:t>adversaries</w:t>
      </w:r>
      <w:r w:rsidRPr="00180F3A">
        <w:rPr>
          <w:rStyle w:val="StyleUnderline"/>
          <w:rFonts w:ascii="Georgia" w:hAnsi="Georgia"/>
          <w:sz w:val="24"/>
        </w:rPr>
        <w:t xml:space="preserve"> </w:t>
      </w:r>
      <w:r w:rsidRPr="00180F3A">
        <w:rPr>
          <w:rStyle w:val="StyleUnderline"/>
          <w:rFonts w:ascii="Georgia" w:hAnsi="Georgia"/>
          <w:sz w:val="12"/>
        </w:rPr>
        <w:t>elsewhere in the world</w:t>
      </w:r>
      <w:r w:rsidRPr="00180F3A">
        <w:rPr>
          <w:rStyle w:val="StyleUnderline"/>
          <w:rFonts w:ascii="Georgia" w:hAnsi="Georgia"/>
          <w:sz w:val="24"/>
        </w:rPr>
        <w:t xml:space="preserve"> </w:t>
      </w:r>
      <w:r w:rsidRPr="001079ED">
        <w:rPr>
          <w:rStyle w:val="StyleUnderline"/>
          <w:rFonts w:ascii="Georgia" w:hAnsi="Georgia"/>
          <w:sz w:val="24"/>
          <w:highlight w:val="cyan"/>
        </w:rPr>
        <w:t>would no doubt adjust to a distracted</w:t>
      </w:r>
      <w:r w:rsidRPr="00180F3A">
        <w:rPr>
          <w:rStyle w:val="StyleUnderline"/>
          <w:rFonts w:ascii="Georgia" w:hAnsi="Georgia"/>
          <w:sz w:val="12"/>
        </w:rPr>
        <w:t xml:space="preserve"> and inward-looking</w:t>
      </w:r>
      <w:r w:rsidRPr="00180F3A">
        <w:rPr>
          <w:rStyle w:val="StyleUnderline"/>
          <w:rFonts w:ascii="Georgia" w:hAnsi="Georgia"/>
          <w:sz w:val="24"/>
        </w:rPr>
        <w:t xml:space="preserve"> </w:t>
      </w:r>
      <w:r w:rsidRPr="001079ED">
        <w:rPr>
          <w:rStyle w:val="StyleUnderline"/>
          <w:rFonts w:ascii="Georgia" w:hAnsi="Georgia"/>
          <w:sz w:val="24"/>
          <w:highlight w:val="cyan"/>
        </w:rPr>
        <w:t>America, with</w:t>
      </w:r>
      <w:r w:rsidRPr="00180F3A">
        <w:rPr>
          <w:rStyle w:val="StyleUnderline"/>
          <w:rFonts w:ascii="Georgia" w:hAnsi="Georgia"/>
          <w:sz w:val="24"/>
        </w:rPr>
        <w:t xml:space="preserve"> </w:t>
      </w:r>
      <w:r w:rsidRPr="00180F3A">
        <w:rPr>
          <w:rStyle w:val="Emphasis"/>
          <w:rFonts w:ascii="Georgia" w:hAnsi="Georgia"/>
          <w:sz w:val="12"/>
        </w:rPr>
        <w:t>potentially</w:t>
      </w:r>
      <w:r w:rsidRPr="00180F3A">
        <w:rPr>
          <w:rStyle w:val="Emphasis"/>
          <w:rFonts w:ascii="Georgia" w:hAnsi="Georgia"/>
          <w:sz w:val="24"/>
        </w:rPr>
        <w:t xml:space="preserve"> </w:t>
      </w:r>
      <w:r w:rsidRPr="001079ED">
        <w:rPr>
          <w:rStyle w:val="Emphasis"/>
          <w:rFonts w:ascii="Georgia" w:hAnsi="Georgia"/>
          <w:sz w:val="24"/>
          <w:highlight w:val="cyan"/>
        </w:rPr>
        <w:t>disruptive arms races</w:t>
      </w:r>
      <w:r w:rsidRPr="00180F3A">
        <w:rPr>
          <w:rStyle w:val="StyleUnderline"/>
          <w:rFonts w:ascii="Georgia" w:hAnsi="Georgia"/>
          <w:sz w:val="24"/>
        </w:rPr>
        <w:t xml:space="preserve"> </w:t>
      </w:r>
      <w:r w:rsidRPr="000C7D13">
        <w:rPr>
          <w:rStyle w:val="StyleUnderline"/>
          <w:rFonts w:ascii="Georgia" w:hAnsi="Georgia"/>
          <w:sz w:val="12"/>
        </w:rPr>
        <w:t>the result</w:t>
      </w:r>
      <w:r w:rsidRPr="000C7D13">
        <w:rPr>
          <w:rFonts w:ascii="Georgia" w:eastAsia="Calibri" w:hAnsi="Georgia"/>
          <w:sz w:val="12"/>
        </w:rPr>
        <w:t>. Secretary</w:t>
      </w:r>
      <w:r w:rsidRPr="00180F3A">
        <w:rPr>
          <w:rFonts w:ascii="Georgia" w:eastAsia="Calibri" w:hAnsi="Georgia"/>
          <w:sz w:val="12"/>
        </w:rPr>
        <w:t xml:space="preserve"> Clinton has looked </w:t>
      </w:r>
      <w:r w:rsidRPr="001079ED">
        <w:rPr>
          <w:rFonts w:ascii="Georgia" w:eastAsia="Calibri" w:hAnsi="Georgia"/>
          <w:sz w:val="12"/>
        </w:rPr>
        <w:t>south and now sees</w:t>
      </w:r>
      <w:r w:rsidRPr="00180F3A">
        <w:rPr>
          <w:rFonts w:ascii="Georgia" w:eastAsia="Calibri" w:hAnsi="Georgia"/>
          <w:sz w:val="12"/>
        </w:rPr>
        <w:t xml:space="preserve"> an insurgency. Let's hope that the United States can apply what it has recently learned about insurgencies to stop this one from getting out of control.</w:t>
      </w:r>
    </w:p>
    <w:p w:rsidR="00EC60FC" w:rsidRPr="00FD3F6E" w:rsidRDefault="00EC60FC" w:rsidP="001D509E">
      <w:pPr>
        <w:rPr>
          <w:rFonts w:ascii="Georgia" w:eastAsia="Calibri" w:hAnsi="Georgia"/>
        </w:rPr>
      </w:pPr>
      <w:r w:rsidRPr="00FD3F6E">
        <w:rPr>
          <w:rFonts w:ascii="Georgia" w:hAnsi="Georgia"/>
        </w:rPr>
        <w:t xml:space="preserve">Heg decline causes nuclear war. </w:t>
      </w:r>
      <w:r w:rsidRPr="00FD3F6E">
        <w:rPr>
          <w:rStyle w:val="Style13ptBold"/>
          <w:rFonts w:ascii="Georgia" w:hAnsi="Georgia"/>
          <w:sz w:val="24"/>
          <w:u w:val="single"/>
        </w:rPr>
        <w:t>Metz 13</w:t>
      </w:r>
      <w:r w:rsidRPr="00180F3A">
        <w:rPr>
          <w:rStyle w:val="FootnoteReference"/>
          <w:rFonts w:ascii="Georgia" w:hAnsi="Georgia"/>
          <w:b/>
          <w:bCs/>
          <w:u w:val="single"/>
        </w:rPr>
        <w:footnoteReference w:id="9"/>
      </w:r>
      <w:r w:rsidRPr="00180F3A">
        <w:rPr>
          <w:rFonts w:ascii="Georgia" w:hAnsi="Georgia"/>
        </w:rPr>
        <w:t xml:space="preserve"> </w:t>
      </w:r>
    </w:p>
    <w:p w:rsidR="00051B6A" w:rsidRDefault="00EC60FC" w:rsidP="001D509E">
      <w:pPr>
        <w:ind w:left="720"/>
        <w:rPr>
          <w:rFonts w:ascii="Georgia" w:hAnsi="Georgia"/>
        </w:rPr>
      </w:pPr>
      <w:r w:rsidRPr="00180F3A">
        <w:rPr>
          <w:rFonts w:ascii="Georgia" w:hAnsi="Georgia"/>
          <w:sz w:val="12"/>
        </w:rPr>
        <w:t xml:space="preserve">So much for the regions of modest concern. The </w:t>
      </w:r>
      <w:r w:rsidRPr="00180F3A">
        <w:rPr>
          <w:rStyle w:val="Emphasis"/>
          <w:rFonts w:ascii="Georgia" w:hAnsi="Georgia"/>
          <w:sz w:val="12"/>
        </w:rPr>
        <w:t>M</w:t>
      </w:r>
      <w:r w:rsidRPr="00180F3A">
        <w:rPr>
          <w:rFonts w:ascii="Georgia" w:hAnsi="Georgia"/>
          <w:sz w:val="12"/>
        </w:rPr>
        <w:t xml:space="preserve">iddle </w:t>
      </w:r>
      <w:r w:rsidRPr="00180F3A">
        <w:rPr>
          <w:rStyle w:val="Emphasis"/>
          <w:rFonts w:ascii="Georgia" w:hAnsi="Georgia"/>
          <w:sz w:val="12"/>
        </w:rPr>
        <w:t>E</w:t>
      </w:r>
      <w:r w:rsidRPr="00180F3A">
        <w:rPr>
          <w:rFonts w:ascii="Georgia" w:hAnsi="Georgia"/>
          <w:sz w:val="12"/>
        </w:rPr>
        <w:t>ast/</w:t>
      </w:r>
      <w:r w:rsidRPr="00180F3A">
        <w:rPr>
          <w:rStyle w:val="Emphasis"/>
          <w:rFonts w:ascii="Georgia" w:hAnsi="Georgia"/>
          <w:sz w:val="12"/>
        </w:rPr>
        <w:t>N</w:t>
      </w:r>
      <w:r w:rsidRPr="00180F3A">
        <w:rPr>
          <w:rFonts w:ascii="Georgia" w:hAnsi="Georgia"/>
          <w:sz w:val="12"/>
        </w:rPr>
        <w:t xml:space="preserve">orth </w:t>
      </w:r>
      <w:r w:rsidRPr="00180F3A">
        <w:rPr>
          <w:rStyle w:val="Emphasis"/>
          <w:rFonts w:ascii="Georgia" w:hAnsi="Georgia"/>
          <w:sz w:val="12"/>
        </w:rPr>
        <w:t>A</w:t>
      </w:r>
      <w:r w:rsidRPr="00180F3A">
        <w:rPr>
          <w:rFonts w:ascii="Georgia" w:hAnsi="Georgia"/>
          <w:sz w:val="12"/>
        </w:rPr>
        <w:t xml:space="preserve">frica </w:t>
      </w:r>
      <w:r w:rsidRPr="00180F3A">
        <w:rPr>
          <w:rStyle w:val="StyleUnderline"/>
          <w:rFonts w:ascii="Georgia" w:hAnsi="Georgia"/>
          <w:sz w:val="12"/>
        </w:rPr>
        <w:t>region</w:t>
      </w:r>
      <w:r w:rsidRPr="00180F3A">
        <w:rPr>
          <w:rFonts w:ascii="Georgia" w:hAnsi="Georgia"/>
          <w:sz w:val="12"/>
        </w:rPr>
        <w:t xml:space="preserve">, by contrast, </w:t>
      </w:r>
      <w:r w:rsidRPr="00180F3A">
        <w:rPr>
          <w:rStyle w:val="StyleUnderline"/>
          <w:rFonts w:ascii="Georgia" w:hAnsi="Georgia"/>
          <w:sz w:val="12"/>
        </w:rPr>
        <w:t>is a part of the world where</w:t>
      </w:r>
      <w:r w:rsidRPr="00180F3A">
        <w:rPr>
          <w:rFonts w:ascii="Georgia" w:hAnsi="Georgia"/>
          <w:sz w:val="12"/>
        </w:rPr>
        <w:t xml:space="preserve"> American retrenchment or </w:t>
      </w:r>
      <w:r w:rsidRPr="00180F3A">
        <w:rPr>
          <w:rStyle w:val="StyleUnderline"/>
          <w:rFonts w:ascii="Georgia" w:hAnsi="Georgia"/>
          <w:sz w:val="12"/>
        </w:rPr>
        <w:t>narrowing U.S. military capabilities could have extensive adverse effects</w:t>
      </w:r>
      <w:r w:rsidRPr="00180F3A">
        <w:rPr>
          <w:rFonts w:ascii="Georgia" w:hAnsi="Georgia"/>
          <w:sz w:val="12"/>
        </w:rPr>
        <w:t>. While the region has a number of nations with significant military capability, it does not have a functioning method for preserving order without outside involvement.</w:t>
      </w:r>
      <w:r w:rsidRPr="00180F3A">
        <w:rPr>
          <w:rFonts w:ascii="Georgia" w:hAnsi="Georgia"/>
        </w:rPr>
        <w:t xml:space="preserve"> </w:t>
      </w:r>
      <w:r w:rsidRPr="001079ED">
        <w:rPr>
          <w:rStyle w:val="StyleUnderline"/>
          <w:rFonts w:ascii="Georgia" w:hAnsi="Georgia"/>
          <w:sz w:val="24"/>
          <w:highlight w:val="cyan"/>
        </w:rPr>
        <w:t>As U.S. power recedes</w:t>
      </w:r>
      <w:r w:rsidRPr="00180F3A">
        <w:rPr>
          <w:rStyle w:val="StyleUnderline"/>
          <w:rFonts w:ascii="Georgia" w:hAnsi="Georgia"/>
          <w:sz w:val="24"/>
        </w:rPr>
        <w:t xml:space="preserve">, </w:t>
      </w:r>
      <w:r w:rsidRPr="00180F3A">
        <w:rPr>
          <w:rStyle w:val="StyleUnderline"/>
          <w:rFonts w:ascii="Georgia" w:hAnsi="Georgia"/>
          <w:sz w:val="12"/>
        </w:rPr>
        <w:t>it could turn out that American involvement was</w:t>
      </w:r>
      <w:r w:rsidRPr="00180F3A">
        <w:rPr>
          <w:rFonts w:ascii="Georgia" w:hAnsi="Georgia"/>
          <w:sz w:val="12"/>
        </w:rPr>
        <w:t xml:space="preserve"> in fact </w:t>
      </w:r>
      <w:r w:rsidRPr="00180F3A">
        <w:rPr>
          <w:rStyle w:val="StyleUnderline"/>
          <w:rFonts w:ascii="Georgia" w:hAnsi="Georgia"/>
          <w:sz w:val="12"/>
        </w:rPr>
        <w:t>a deterrent against Iran taking a more adventurous regional posture</w:t>
      </w:r>
      <w:r w:rsidRPr="00180F3A">
        <w:rPr>
          <w:rFonts w:ascii="Georgia" w:hAnsi="Georgia"/>
          <w:sz w:val="12"/>
        </w:rPr>
        <w:t>, for instance. With the United States gone,</w:t>
      </w:r>
      <w:r w:rsidRPr="00180F3A">
        <w:rPr>
          <w:rFonts w:ascii="Georgia" w:hAnsi="Georgia"/>
        </w:rPr>
        <w:t xml:space="preserve"> </w:t>
      </w:r>
      <w:r w:rsidRPr="001079ED">
        <w:rPr>
          <w:rStyle w:val="StyleUnderline"/>
          <w:rFonts w:ascii="Georgia" w:hAnsi="Georgia"/>
          <w:sz w:val="24"/>
          <w:highlight w:val="cyan"/>
        </w:rPr>
        <w:t>Tehran could become</w:t>
      </w:r>
      <w:r w:rsidRPr="00180F3A">
        <w:rPr>
          <w:rStyle w:val="StyleUnderline"/>
          <w:rFonts w:ascii="Georgia" w:hAnsi="Georgia"/>
          <w:sz w:val="24"/>
        </w:rPr>
        <w:t xml:space="preserve"> </w:t>
      </w:r>
      <w:r w:rsidRPr="00180F3A">
        <w:rPr>
          <w:rStyle w:val="StyleUnderline"/>
          <w:rFonts w:ascii="Georgia" w:hAnsi="Georgia"/>
          <w:sz w:val="12"/>
        </w:rPr>
        <w:t>more</w:t>
      </w:r>
      <w:r w:rsidRPr="00180F3A">
        <w:rPr>
          <w:rStyle w:val="StyleUnderline"/>
          <w:rFonts w:ascii="Georgia" w:hAnsi="Georgia"/>
          <w:sz w:val="24"/>
        </w:rPr>
        <w:t xml:space="preserve"> </w:t>
      </w:r>
      <w:r w:rsidRPr="001079ED">
        <w:rPr>
          <w:rStyle w:val="StyleUnderline"/>
          <w:rFonts w:ascii="Georgia" w:hAnsi="Georgia"/>
          <w:sz w:val="24"/>
          <w:highlight w:val="cyan"/>
        </w:rPr>
        <w:t>aggressive, propelling</w:t>
      </w:r>
      <w:r w:rsidRPr="00180F3A">
        <w:rPr>
          <w:rFonts w:ascii="Georgia" w:hAnsi="Georgia"/>
        </w:rPr>
        <w:t xml:space="preserve"> </w:t>
      </w:r>
      <w:r w:rsidRPr="00180F3A">
        <w:rPr>
          <w:rFonts w:ascii="Georgia" w:hAnsi="Georgia"/>
          <w:sz w:val="12"/>
        </w:rPr>
        <w:t xml:space="preserve">the Middle East toward </w:t>
      </w:r>
      <w:r w:rsidRPr="00180F3A">
        <w:rPr>
          <w:rStyle w:val="StyleUnderline"/>
          <w:rFonts w:ascii="Georgia" w:hAnsi="Georgia"/>
          <w:sz w:val="12"/>
        </w:rPr>
        <w:t>division into hostile</w:t>
      </w:r>
      <w:r w:rsidRPr="00180F3A">
        <w:rPr>
          <w:rFonts w:ascii="Georgia" w:hAnsi="Georgia"/>
          <w:sz w:val="12"/>
        </w:rPr>
        <w:t xml:space="preserve"> Shiite and Sunni </w:t>
      </w:r>
      <w:r w:rsidRPr="00180F3A">
        <w:rPr>
          <w:rStyle w:val="StyleUnderline"/>
          <w:rFonts w:ascii="Georgia" w:hAnsi="Georgia"/>
          <w:sz w:val="12"/>
        </w:rPr>
        <w:t>blocs and encouraging the</w:t>
      </w:r>
      <w:r w:rsidRPr="00180F3A">
        <w:rPr>
          <w:rStyle w:val="StyleUnderline"/>
          <w:rFonts w:ascii="Georgia" w:hAnsi="Georgia"/>
          <w:sz w:val="24"/>
        </w:rPr>
        <w:t xml:space="preserve"> </w:t>
      </w:r>
      <w:r w:rsidRPr="001079ED">
        <w:rPr>
          <w:rStyle w:val="StyleUnderline"/>
          <w:rFonts w:ascii="Georgia" w:hAnsi="Georgia"/>
          <w:sz w:val="24"/>
          <w:highlight w:val="cyan"/>
        </w:rPr>
        <w:t xml:space="preserve">spread of </w:t>
      </w:r>
      <w:r w:rsidRPr="001079ED">
        <w:rPr>
          <w:rStyle w:val="Emphasis"/>
          <w:rFonts w:ascii="Georgia" w:hAnsi="Georgia"/>
          <w:sz w:val="24"/>
          <w:highlight w:val="cyan"/>
        </w:rPr>
        <w:t>nuclear weapons</w:t>
      </w:r>
      <w:r w:rsidRPr="00180F3A">
        <w:rPr>
          <w:rFonts w:ascii="Georgia" w:hAnsi="Georgia"/>
        </w:rPr>
        <w:t xml:space="preserve">. </w:t>
      </w:r>
      <w:r w:rsidRPr="00180F3A">
        <w:rPr>
          <w:rFonts w:ascii="Georgia" w:hAnsi="Georgia"/>
          <w:sz w:val="12"/>
        </w:rPr>
        <w:t>With fewer ties between regional armed forces and the United States,</w:t>
      </w:r>
      <w:r w:rsidRPr="00180F3A">
        <w:rPr>
          <w:rFonts w:ascii="Georgia" w:hAnsi="Georgia"/>
        </w:rPr>
        <w:t xml:space="preserve"> </w:t>
      </w:r>
      <w:r w:rsidRPr="001079ED">
        <w:rPr>
          <w:rStyle w:val="StyleUnderline"/>
          <w:rFonts w:ascii="Georgia" w:hAnsi="Georgia"/>
          <w:sz w:val="24"/>
          <w:highlight w:val="cyan"/>
        </w:rPr>
        <w:t>there</w:t>
      </w:r>
      <w:r w:rsidRPr="00180F3A">
        <w:rPr>
          <w:rFonts w:ascii="Georgia" w:hAnsi="Georgia"/>
        </w:rPr>
        <w:t xml:space="preserve"> </w:t>
      </w:r>
      <w:r w:rsidRPr="00180F3A">
        <w:rPr>
          <w:rFonts w:ascii="Georgia" w:hAnsi="Georgia"/>
          <w:sz w:val="12"/>
        </w:rPr>
        <w:t>also</w:t>
      </w:r>
      <w:r w:rsidRPr="00180F3A">
        <w:rPr>
          <w:rFonts w:ascii="Georgia" w:hAnsi="Georgia"/>
        </w:rPr>
        <w:t xml:space="preserve"> </w:t>
      </w:r>
      <w:r w:rsidRPr="001079ED">
        <w:rPr>
          <w:rStyle w:val="StyleUnderline"/>
          <w:rFonts w:ascii="Georgia" w:hAnsi="Georgia"/>
          <w:sz w:val="24"/>
          <w:highlight w:val="cyan"/>
        </w:rPr>
        <w:t>could be</w:t>
      </w:r>
      <w:r w:rsidRPr="00180F3A">
        <w:rPr>
          <w:rStyle w:val="StyleUnderline"/>
          <w:rFonts w:ascii="Georgia" w:hAnsi="Georgia"/>
          <w:sz w:val="24"/>
        </w:rPr>
        <w:t xml:space="preserve"> </w:t>
      </w:r>
      <w:r w:rsidRPr="00180F3A">
        <w:rPr>
          <w:rStyle w:val="StyleUnderline"/>
          <w:rFonts w:ascii="Georgia" w:hAnsi="Georgia"/>
          <w:sz w:val="12"/>
        </w:rPr>
        <w:t>a new round of military</w:t>
      </w:r>
      <w:r w:rsidRPr="00180F3A">
        <w:rPr>
          <w:rStyle w:val="StyleUnderline"/>
          <w:rFonts w:ascii="Georgia" w:hAnsi="Georgia"/>
          <w:sz w:val="24"/>
        </w:rPr>
        <w:t xml:space="preserve"> </w:t>
      </w:r>
      <w:r w:rsidRPr="001079ED">
        <w:rPr>
          <w:rStyle w:val="StyleUnderline"/>
          <w:rFonts w:ascii="Georgia" w:hAnsi="Georgia"/>
          <w:sz w:val="24"/>
          <w:highlight w:val="cyan"/>
        </w:rPr>
        <w:t>coups</w:t>
      </w:r>
      <w:r w:rsidRPr="00180F3A">
        <w:rPr>
          <w:rStyle w:val="StyleUnderline"/>
          <w:rFonts w:ascii="Georgia" w:hAnsi="Georgia"/>
          <w:sz w:val="24"/>
        </w:rPr>
        <w:t xml:space="preserve">. </w:t>
      </w:r>
      <w:r w:rsidRPr="00180F3A">
        <w:rPr>
          <w:rStyle w:val="StyleUnderline"/>
          <w:rFonts w:ascii="Georgia" w:hAnsi="Georgia"/>
          <w:sz w:val="12"/>
        </w:rPr>
        <w:t>States</w:t>
      </w:r>
      <w:r w:rsidRPr="00180F3A">
        <w:rPr>
          <w:rFonts w:ascii="Georgia" w:hAnsi="Georgia"/>
          <w:sz w:val="12"/>
        </w:rPr>
        <w:t xml:space="preserve"> of the region </w:t>
      </w:r>
      <w:r w:rsidRPr="00180F3A">
        <w:rPr>
          <w:rStyle w:val="StyleUnderline"/>
          <w:rFonts w:ascii="Georgia" w:hAnsi="Georgia"/>
          <w:sz w:val="12"/>
        </w:rPr>
        <w:t>could increase</w:t>
      </w:r>
      <w:r w:rsidRPr="00180F3A">
        <w:rPr>
          <w:rStyle w:val="StyleUnderline"/>
          <w:rFonts w:ascii="Georgia" w:hAnsi="Georgia"/>
          <w:sz w:val="24"/>
        </w:rPr>
        <w:t xml:space="preserve"> </w:t>
      </w:r>
      <w:r w:rsidRPr="001079ED">
        <w:rPr>
          <w:rStyle w:val="StyleUnderline"/>
          <w:rFonts w:ascii="Georgia" w:hAnsi="Georgia"/>
          <w:sz w:val="24"/>
          <w:highlight w:val="cyan"/>
        </w:rPr>
        <w:t>pressure on Israel</w:t>
      </w:r>
      <w:r w:rsidRPr="00180F3A">
        <w:rPr>
          <w:rFonts w:ascii="Georgia" w:hAnsi="Georgia"/>
        </w:rPr>
        <w:t xml:space="preserve">, </w:t>
      </w:r>
      <w:r w:rsidRPr="00180F3A">
        <w:rPr>
          <w:rFonts w:ascii="Georgia" w:hAnsi="Georgia"/>
          <w:sz w:val="12"/>
        </w:rPr>
        <w:t>possibly</w:t>
      </w:r>
      <w:r w:rsidRPr="00180F3A">
        <w:rPr>
          <w:rFonts w:ascii="Georgia" w:hAnsi="Georgia"/>
        </w:rPr>
        <w:t xml:space="preserve"> </w:t>
      </w:r>
      <w:r w:rsidRPr="001079ED">
        <w:rPr>
          <w:rStyle w:val="StyleUnderline"/>
          <w:rFonts w:ascii="Georgia" w:hAnsi="Georgia"/>
          <w:sz w:val="24"/>
          <w:highlight w:val="cyan"/>
        </w:rPr>
        <w:t>leading to pre-emptive</w:t>
      </w:r>
      <w:r w:rsidRPr="00180F3A">
        <w:rPr>
          <w:rStyle w:val="StyleUnderline"/>
          <w:rFonts w:ascii="Georgia" w:hAnsi="Georgia"/>
          <w:sz w:val="24"/>
        </w:rPr>
        <w:t xml:space="preserve"> </w:t>
      </w:r>
      <w:r w:rsidRPr="00180F3A">
        <w:rPr>
          <w:rStyle w:val="StyleUnderline"/>
          <w:rFonts w:ascii="Georgia" w:hAnsi="Georgia"/>
          <w:sz w:val="12"/>
        </w:rPr>
        <w:t>military</w:t>
      </w:r>
      <w:r w:rsidRPr="00180F3A">
        <w:rPr>
          <w:rStyle w:val="StyleUnderline"/>
          <w:rFonts w:ascii="Georgia" w:hAnsi="Georgia"/>
          <w:sz w:val="24"/>
        </w:rPr>
        <w:t xml:space="preserve"> </w:t>
      </w:r>
      <w:r w:rsidRPr="001079ED">
        <w:rPr>
          <w:rStyle w:val="StyleUnderline"/>
          <w:rFonts w:ascii="Georgia" w:hAnsi="Georgia"/>
          <w:sz w:val="24"/>
          <w:highlight w:val="cyan"/>
        </w:rPr>
        <w:t>strikes</w:t>
      </w:r>
      <w:r w:rsidRPr="00180F3A">
        <w:rPr>
          <w:rFonts w:ascii="Georgia" w:hAnsi="Georgia"/>
        </w:rPr>
        <w:t xml:space="preserve"> </w:t>
      </w:r>
      <w:r w:rsidRPr="00180F3A">
        <w:rPr>
          <w:rFonts w:ascii="Georgia" w:hAnsi="Georgia"/>
          <w:sz w:val="12"/>
        </w:rPr>
        <w:t xml:space="preserve">by the Israelis, </w:t>
      </w:r>
      <w:r w:rsidRPr="001079ED">
        <w:rPr>
          <w:rStyle w:val="StyleUnderline"/>
          <w:rFonts w:ascii="Georgia" w:hAnsi="Georgia"/>
          <w:sz w:val="24"/>
          <w:highlight w:val="cyan"/>
        </w:rPr>
        <w:t>with</w:t>
      </w:r>
      <w:r w:rsidRPr="00180F3A">
        <w:rPr>
          <w:rFonts w:ascii="Georgia" w:hAnsi="Georgia"/>
        </w:rPr>
        <w:t xml:space="preserve"> </w:t>
      </w:r>
      <w:r w:rsidRPr="00180F3A">
        <w:rPr>
          <w:rFonts w:ascii="Georgia" w:hAnsi="Georgia"/>
          <w:sz w:val="12"/>
        </w:rPr>
        <w:t>a</w:t>
      </w:r>
      <w:r w:rsidRPr="00180F3A">
        <w:rPr>
          <w:rFonts w:ascii="Georgia" w:hAnsi="Georgia"/>
        </w:rPr>
        <w:t xml:space="preserve"> </w:t>
      </w:r>
      <w:r w:rsidRPr="001079ED">
        <w:rPr>
          <w:rStyle w:val="StyleUnderline"/>
          <w:rFonts w:ascii="Georgia" w:hAnsi="Georgia"/>
          <w:sz w:val="24"/>
          <w:highlight w:val="cyan"/>
        </w:rPr>
        <w:t>risk</w:t>
      </w:r>
      <w:r w:rsidRPr="00180F3A">
        <w:rPr>
          <w:rStyle w:val="StyleUnderline"/>
          <w:rFonts w:ascii="Georgia" w:hAnsi="Georgia"/>
          <w:sz w:val="24"/>
        </w:rPr>
        <w:t xml:space="preserve"> </w:t>
      </w:r>
      <w:r w:rsidRPr="001079ED">
        <w:rPr>
          <w:rStyle w:val="StyleUnderline"/>
          <w:rFonts w:ascii="Georgia" w:hAnsi="Georgia"/>
          <w:sz w:val="24"/>
          <w:highlight w:val="cyan"/>
        </w:rPr>
        <w:t>of</w:t>
      </w:r>
      <w:r w:rsidRPr="00180F3A">
        <w:rPr>
          <w:rFonts w:ascii="Georgia" w:hAnsi="Georgia"/>
        </w:rPr>
        <w:t xml:space="preserve"> </w:t>
      </w:r>
      <w:r w:rsidRPr="00180F3A">
        <w:rPr>
          <w:rFonts w:ascii="Georgia" w:hAnsi="Georgia"/>
          <w:sz w:val="12"/>
        </w:rPr>
        <w:t>another</w:t>
      </w:r>
      <w:r w:rsidRPr="00180F3A">
        <w:rPr>
          <w:rFonts w:ascii="Georgia" w:hAnsi="Georgia"/>
        </w:rPr>
        <w:t xml:space="preserve"> </w:t>
      </w:r>
      <w:r w:rsidRPr="001079ED">
        <w:rPr>
          <w:rStyle w:val="Emphasis"/>
          <w:rFonts w:ascii="Georgia" w:hAnsi="Georgia"/>
          <w:sz w:val="24"/>
          <w:highlight w:val="cyan"/>
        </w:rPr>
        <w:t>major war</w:t>
      </w:r>
      <w:r w:rsidRPr="00180F3A">
        <w:rPr>
          <w:rFonts w:ascii="Georgia" w:hAnsi="Georgia"/>
        </w:rPr>
        <w:t xml:space="preserve">. </w:t>
      </w:r>
      <w:r w:rsidRPr="00180F3A">
        <w:rPr>
          <w:rFonts w:ascii="Georgia" w:hAnsi="Georgia"/>
          <w:sz w:val="12"/>
        </w:rPr>
        <w:t xml:space="preserve">One of the al-Qaida affiliates might seize control of a state or exercise outright control of at least part of a collapsed state. Or China might see American withdrawal as an opportunity to play a greater role in the region, particularly in the Persian Gulf. The United States has a number of security objectives in the Middle East and North Africa: protecting world access to the region's petroleum, limiting humanitarian disasters, preventing the proliferation of weapons of mass destruction, limiting the operating space for al-Qaida and its affiliates, sustaining America's commitment to long-standing partners and assuring Israel's security. Arguments that the U.S. can disengage from the region and recoup savings in defense expenditures assume that petroleum exports would continue even in the event of domination of the region by a hostile power like Iran or a competitor like China, state collapse or even the seizure of power by extremists. Whoever exercises power in the region would need to sell oil. And the United States is moving toward petroleum self-sufficiency or, at least, away from dependence on Middle Eastern oil. But even if the United States could get along with diminished petroleum exports from the Middle East, many other nations couldn't. The economic damage would cascade, inevitably affecting the United States. Clearly </w:t>
      </w:r>
      <w:r w:rsidRPr="00180F3A">
        <w:rPr>
          <w:rStyle w:val="StyleUnderline"/>
          <w:rFonts w:ascii="Georgia" w:hAnsi="Georgia"/>
          <w:sz w:val="12"/>
        </w:rPr>
        <w:t xml:space="preserve">disengagement from the Middle East and North Africa would entail significant risks for the </w:t>
      </w:r>
      <w:r w:rsidRPr="00180F3A">
        <w:rPr>
          <w:rStyle w:val="Emphasis"/>
          <w:rFonts w:ascii="Georgia" w:hAnsi="Georgia"/>
          <w:sz w:val="12"/>
        </w:rPr>
        <w:t>U</w:t>
      </w:r>
      <w:r w:rsidRPr="00180F3A">
        <w:rPr>
          <w:rFonts w:ascii="Georgia" w:hAnsi="Georgia"/>
          <w:sz w:val="12"/>
        </w:rPr>
        <w:t xml:space="preserve">nited </w:t>
      </w:r>
      <w:r w:rsidRPr="00180F3A">
        <w:rPr>
          <w:rStyle w:val="Emphasis"/>
          <w:rFonts w:ascii="Georgia" w:hAnsi="Georgia"/>
          <w:sz w:val="12"/>
        </w:rPr>
        <w:t>S</w:t>
      </w:r>
      <w:r w:rsidRPr="00180F3A">
        <w:rPr>
          <w:rFonts w:ascii="Georgia" w:hAnsi="Georgia"/>
          <w:sz w:val="12"/>
        </w:rPr>
        <w:t xml:space="preserve">tates. It would be a roll of the strategic dice. South and Central Asia are a bit different, since large-scale U.S. involvement there is a relatively recent phenomenon. This means that the regional security architecture there is less dependent on the United States than that of some other regions. </w:t>
      </w:r>
      <w:r w:rsidRPr="00180F3A">
        <w:rPr>
          <w:rStyle w:val="StyleUnderline"/>
          <w:rFonts w:ascii="Georgia" w:hAnsi="Georgia"/>
          <w:sz w:val="12"/>
        </w:rPr>
        <w:t>South and Central Asia</w:t>
      </w:r>
      <w:r w:rsidRPr="00180F3A">
        <w:rPr>
          <w:rFonts w:ascii="Georgia" w:hAnsi="Georgia"/>
          <w:sz w:val="12"/>
        </w:rPr>
        <w:t xml:space="preserve"> also </w:t>
      </w:r>
      <w:r w:rsidRPr="00180F3A">
        <w:rPr>
          <w:rStyle w:val="StyleUnderline"/>
          <w:rFonts w:ascii="Georgia" w:hAnsi="Georgia"/>
          <w:sz w:val="12"/>
        </w:rPr>
        <w:t>includes two</w:t>
      </w:r>
      <w:r w:rsidRPr="00180F3A">
        <w:rPr>
          <w:rFonts w:ascii="Georgia" w:hAnsi="Georgia"/>
          <w:sz w:val="12"/>
        </w:rPr>
        <w:t xml:space="preserve"> vibrant, </w:t>
      </w:r>
      <w:r w:rsidRPr="00180F3A">
        <w:rPr>
          <w:rStyle w:val="StyleUnderline"/>
          <w:rFonts w:ascii="Georgia" w:hAnsi="Georgia"/>
          <w:sz w:val="12"/>
        </w:rPr>
        <w:t>competitive and nuclear-armed powers—India and China—as well as one of the world's most fragile nuclear states, Pakistan</w:t>
      </w:r>
      <w:r w:rsidRPr="00180F3A">
        <w:rPr>
          <w:rFonts w:ascii="Georgia" w:hAnsi="Georgia"/>
          <w:sz w:val="12"/>
        </w:rPr>
        <w:t>. Writers like Robert Kaplan argue that South Asia's importance will continue to grow, its future shaped by the competition between China and India. This makes America's security partnership with India crucial. The key issue is whether India can continue to modernize its military to balance China while addressing its immense domestic problems with infrastructure, education, income inequality and ethnic and religious tensions. If it cannot, the United States might have to decide between ceding domination of the region to China or spending what it takes to sustain an American military presence in the region.</w:t>
      </w:r>
      <w:r w:rsidRPr="00180F3A">
        <w:rPr>
          <w:rFonts w:ascii="Georgia" w:hAnsi="Georgia"/>
        </w:rPr>
        <w:t xml:space="preserve"> </w:t>
      </w:r>
      <w:r w:rsidRPr="001079ED">
        <w:rPr>
          <w:rStyle w:val="StyleUnderline"/>
          <w:rFonts w:ascii="Georgia" w:hAnsi="Georgia"/>
          <w:sz w:val="24"/>
          <w:highlight w:val="cyan"/>
        </w:rPr>
        <w:t>Central Asia</w:t>
      </w:r>
      <w:r w:rsidRPr="00180F3A">
        <w:rPr>
          <w:rFonts w:ascii="Georgia" w:hAnsi="Georgia"/>
        </w:rPr>
        <w:t xml:space="preserve"> </w:t>
      </w:r>
      <w:r w:rsidRPr="00180F3A">
        <w:rPr>
          <w:rFonts w:ascii="Georgia" w:hAnsi="Georgia"/>
          <w:sz w:val="12"/>
        </w:rPr>
        <w:t>is different. After a decade of U.S. military operations, the region</w:t>
      </w:r>
      <w:r w:rsidRPr="00180F3A">
        <w:rPr>
          <w:rFonts w:ascii="Georgia" w:hAnsi="Georgia"/>
        </w:rPr>
        <w:t xml:space="preserve"> </w:t>
      </w:r>
      <w:r w:rsidRPr="001079ED">
        <w:rPr>
          <w:rStyle w:val="StyleUnderline"/>
          <w:rFonts w:ascii="Georgia" w:hAnsi="Georgia"/>
          <w:sz w:val="24"/>
          <w:highlight w:val="cyan"/>
        </w:rPr>
        <w:t>remains a cauldron of extremism</w:t>
      </w:r>
      <w:r w:rsidRPr="00180F3A">
        <w:rPr>
          <w:rStyle w:val="StyleUnderline"/>
          <w:rFonts w:ascii="Georgia" w:hAnsi="Georgia"/>
          <w:sz w:val="24"/>
        </w:rPr>
        <w:t xml:space="preserve"> </w:t>
      </w:r>
      <w:r w:rsidRPr="00180F3A">
        <w:rPr>
          <w:rStyle w:val="StyleUnderline"/>
          <w:rFonts w:ascii="Georgia" w:hAnsi="Georgia"/>
          <w:sz w:val="12"/>
        </w:rPr>
        <w:t>and terrorism</w:t>
      </w:r>
      <w:r w:rsidRPr="00180F3A">
        <w:rPr>
          <w:rFonts w:ascii="Georgia" w:hAnsi="Georgia"/>
          <w:sz w:val="12"/>
        </w:rPr>
        <w:t xml:space="preserve">. America's future role there is in doubt, as it looks like the United States will not be able to sustain a working security partnership with </w:t>
      </w:r>
      <w:r w:rsidRPr="00180F3A">
        <w:rPr>
          <w:rStyle w:val="StyleUnderline"/>
          <w:rFonts w:ascii="Georgia" w:hAnsi="Georgia"/>
          <w:sz w:val="12"/>
        </w:rPr>
        <w:t>Afghanistan and Pakistan</w:t>
      </w:r>
      <w:r w:rsidRPr="00180F3A">
        <w:rPr>
          <w:rFonts w:ascii="Georgia" w:hAnsi="Georgia"/>
          <w:sz w:val="12"/>
        </w:rPr>
        <w:t xml:space="preserve"> in the future. At some point one or both of these states </w:t>
      </w:r>
      <w:r w:rsidRPr="00180F3A">
        <w:rPr>
          <w:rStyle w:val="StyleUnderline"/>
          <w:rFonts w:ascii="Georgia" w:hAnsi="Georgia"/>
          <w:sz w:val="12"/>
        </w:rPr>
        <w:t>could collapse, with extremist movements gaining control</w:t>
      </w:r>
      <w:r w:rsidRPr="00180F3A">
        <w:rPr>
          <w:rFonts w:ascii="Georgia" w:hAnsi="Georgia"/>
          <w:sz w:val="12"/>
        </w:rPr>
        <w:t xml:space="preserve">. There is little chance of another large-scale U.S. military intervention to forestall state collapse, but </w:t>
      </w:r>
      <w:r w:rsidRPr="00180F3A">
        <w:rPr>
          <w:rStyle w:val="StyleUnderline"/>
          <w:rFonts w:ascii="Georgia" w:hAnsi="Georgia"/>
          <w:sz w:val="12"/>
        </w:rPr>
        <w:t>Washington might feel compelled to act to secure Pakistan's nuclear weapons if Islamabad loses control of them</w:t>
      </w:r>
      <w:r w:rsidRPr="00180F3A">
        <w:rPr>
          <w:rFonts w:ascii="Georgia" w:hAnsi="Georgia"/>
          <w:sz w:val="12"/>
        </w:rPr>
        <w:t>. The key decision for Washington might someday be whether to tolerate extremist-dominated areas or states as long as they do not enable transnational terrorism. Could the United States allow a Taliban state in parts of Afghanistan and Pakistan, for instance, if it did not provide training areas and other support to al-Qaida? Most likely, the U.S. approach would be to launch raids and long-distance attacks on discernible al-Qaida targets and hope that such a method best balanced costs and risks. The Asia-Pacific region will remain the most important one to the United States even in a time of receding American power. The United States retains deep economic interests in and massive trade with Asia, and has been a central player in the region's security system for more than a century. While instability or conflict there is less likely than in the Middle East and North Africa, if it happened it would be much more dangerous because of the economic and military power of the states likely to be involved. U.S. strategy in the Asia-Pacific has been described as a hub-and-spokes strategy "with the United States as the hub, bilateral alliances as the spokes and multilateral institutions largely at the margins." In particular, the bilateral "spokes" are U.S. security ties with key allies Australia, Japan and South Korea and, in a way, Taiwan. The United States also has many other beneficial security relationships in the region, including with Singapore, Thailand, Malaysia and the Philippines.</w:t>
      </w:r>
      <w:r w:rsidRPr="00180F3A">
        <w:rPr>
          <w:rFonts w:ascii="Georgia" w:hAnsi="Georgia"/>
        </w:rPr>
        <w:t xml:space="preserve"> </w:t>
      </w:r>
      <w:r w:rsidRPr="001079ED">
        <w:rPr>
          <w:rStyle w:val="StyleUnderline"/>
          <w:rFonts w:ascii="Georgia" w:hAnsi="Georgia"/>
          <w:sz w:val="24"/>
          <w:highlight w:val="cyan"/>
        </w:rPr>
        <w:t>America's</w:t>
      </w:r>
      <w:r w:rsidRPr="00180F3A">
        <w:rPr>
          <w:rStyle w:val="StyleUnderline"/>
          <w:rFonts w:ascii="Georgia" w:hAnsi="Georgia"/>
          <w:sz w:val="24"/>
        </w:rPr>
        <w:t xml:space="preserve"> </w:t>
      </w:r>
      <w:r w:rsidRPr="00180F3A">
        <w:rPr>
          <w:rStyle w:val="StyleUnderline"/>
          <w:rFonts w:ascii="Georgia" w:hAnsi="Georgia"/>
          <w:sz w:val="12"/>
        </w:rPr>
        <w:t>major security</w:t>
      </w:r>
      <w:r w:rsidRPr="00180F3A">
        <w:rPr>
          <w:rStyle w:val="StyleUnderline"/>
          <w:rFonts w:ascii="Georgia" w:hAnsi="Georgia"/>
          <w:sz w:val="24"/>
        </w:rPr>
        <w:t xml:space="preserve"> </w:t>
      </w:r>
      <w:r w:rsidRPr="001079ED">
        <w:rPr>
          <w:rStyle w:val="StyleUnderline"/>
          <w:rFonts w:ascii="Georgia" w:hAnsi="Georgia"/>
          <w:sz w:val="24"/>
          <w:highlight w:val="cyan"/>
        </w:rPr>
        <w:t>objectives</w:t>
      </w:r>
      <w:r w:rsidRPr="00180F3A">
        <w:rPr>
          <w:rStyle w:val="StyleUnderline"/>
          <w:rFonts w:ascii="Georgia" w:hAnsi="Georgia"/>
          <w:sz w:val="24"/>
        </w:rPr>
        <w:t xml:space="preserve"> </w:t>
      </w:r>
      <w:r w:rsidRPr="00180F3A">
        <w:rPr>
          <w:rStyle w:val="StyleUnderline"/>
          <w:rFonts w:ascii="Georgia" w:hAnsi="Georgia"/>
          <w:sz w:val="12"/>
        </w:rPr>
        <w:t>in</w:t>
      </w:r>
      <w:r w:rsidRPr="00180F3A">
        <w:rPr>
          <w:rFonts w:ascii="Georgia" w:hAnsi="Georgia"/>
          <w:sz w:val="12"/>
        </w:rPr>
        <w:t xml:space="preserve"> the </w:t>
      </w:r>
      <w:r w:rsidRPr="00180F3A">
        <w:rPr>
          <w:rStyle w:val="StyleUnderline"/>
          <w:rFonts w:ascii="Georgia" w:hAnsi="Georgia"/>
          <w:sz w:val="12"/>
        </w:rPr>
        <w:t>Asia</w:t>
      </w:r>
      <w:r w:rsidRPr="00180F3A">
        <w:rPr>
          <w:rFonts w:ascii="Georgia" w:hAnsi="Georgia"/>
          <w:sz w:val="12"/>
        </w:rPr>
        <w:t>-Pacific in recent years have been to</w:t>
      </w:r>
      <w:r w:rsidRPr="00180F3A">
        <w:rPr>
          <w:rFonts w:ascii="Georgia" w:hAnsi="Georgia"/>
        </w:rPr>
        <w:t xml:space="preserve"> </w:t>
      </w:r>
      <w:r w:rsidRPr="001079ED">
        <w:rPr>
          <w:rStyle w:val="StyleUnderline"/>
          <w:rFonts w:ascii="Georgia" w:hAnsi="Georgia"/>
          <w:sz w:val="24"/>
          <w:highlight w:val="cyan"/>
        </w:rPr>
        <w:t>discourage Chinese</w:t>
      </w:r>
      <w:r w:rsidRPr="00180F3A">
        <w:rPr>
          <w:rFonts w:ascii="Georgia" w:hAnsi="Georgia"/>
        </w:rPr>
        <w:t xml:space="preserve"> </w:t>
      </w:r>
      <w:r w:rsidRPr="00180F3A">
        <w:rPr>
          <w:rFonts w:ascii="Georgia" w:hAnsi="Georgia"/>
          <w:sz w:val="12"/>
        </w:rPr>
        <w:t>provocation or</w:t>
      </w:r>
      <w:r w:rsidRPr="00180F3A">
        <w:rPr>
          <w:rFonts w:ascii="Georgia" w:hAnsi="Georgia"/>
        </w:rPr>
        <w:t xml:space="preserve"> </w:t>
      </w:r>
      <w:r w:rsidRPr="001079ED">
        <w:rPr>
          <w:rStyle w:val="StyleUnderline"/>
          <w:rFonts w:ascii="Georgia" w:hAnsi="Georgia"/>
          <w:sz w:val="24"/>
          <w:highlight w:val="cyan"/>
        </w:rPr>
        <w:t>destabilization</w:t>
      </w:r>
      <w:r w:rsidRPr="00180F3A">
        <w:rPr>
          <w:rStyle w:val="StyleUnderline"/>
          <w:rFonts w:ascii="Georgia" w:hAnsi="Georgia"/>
          <w:sz w:val="24"/>
        </w:rPr>
        <w:t xml:space="preserve"> </w:t>
      </w:r>
      <w:r w:rsidRPr="00180F3A">
        <w:rPr>
          <w:rStyle w:val="StyleUnderline"/>
          <w:rFonts w:ascii="Georgia" w:hAnsi="Georgia"/>
          <w:sz w:val="12"/>
        </w:rPr>
        <w:t>as China rises</w:t>
      </w:r>
      <w:r w:rsidRPr="00180F3A">
        <w:rPr>
          <w:rFonts w:ascii="Georgia" w:hAnsi="Georgia"/>
          <w:sz w:val="12"/>
        </w:rPr>
        <w:t xml:space="preserve"> in political, economic and military power,</w:t>
      </w:r>
      <w:r w:rsidRPr="00180F3A">
        <w:rPr>
          <w:rFonts w:ascii="Georgia" w:hAnsi="Georgia"/>
        </w:rPr>
        <w:t xml:space="preserve"> </w:t>
      </w:r>
      <w:r w:rsidRPr="001079ED">
        <w:rPr>
          <w:rStyle w:val="StyleUnderline"/>
          <w:rFonts w:ascii="Georgia" w:hAnsi="Georgia"/>
          <w:sz w:val="24"/>
          <w:highlight w:val="cyan"/>
        </w:rPr>
        <w:t>and</w:t>
      </w:r>
      <w:r w:rsidRPr="00180F3A">
        <w:rPr>
          <w:rStyle w:val="StyleUnderline"/>
          <w:rFonts w:ascii="Georgia" w:hAnsi="Georgia"/>
          <w:sz w:val="24"/>
        </w:rPr>
        <w:t xml:space="preserve"> </w:t>
      </w:r>
      <w:r w:rsidRPr="00180F3A">
        <w:rPr>
          <w:rStyle w:val="StyleUnderline"/>
          <w:rFonts w:ascii="Georgia" w:hAnsi="Georgia"/>
          <w:sz w:val="12"/>
        </w:rPr>
        <w:t>to</w:t>
      </w:r>
      <w:r w:rsidRPr="00180F3A">
        <w:rPr>
          <w:rStyle w:val="StyleUnderline"/>
          <w:rFonts w:ascii="Georgia" w:hAnsi="Georgia"/>
          <w:sz w:val="24"/>
        </w:rPr>
        <w:t xml:space="preserve"> </w:t>
      </w:r>
      <w:r w:rsidRPr="001079ED">
        <w:rPr>
          <w:rStyle w:val="StyleUnderline"/>
          <w:rFonts w:ascii="Georgia" w:hAnsi="Georgia"/>
          <w:sz w:val="24"/>
          <w:highlight w:val="cyan"/>
        </w:rPr>
        <w:t>prevent</w:t>
      </w:r>
      <w:r w:rsidRPr="00180F3A">
        <w:rPr>
          <w:rFonts w:ascii="Georgia" w:hAnsi="Georgia"/>
        </w:rPr>
        <w:t xml:space="preserve"> </w:t>
      </w:r>
      <w:r w:rsidRPr="00180F3A">
        <w:rPr>
          <w:rFonts w:ascii="Georgia" w:hAnsi="Georgia"/>
          <w:sz w:val="12"/>
        </w:rPr>
        <w:t>the world's most bizarre and unpredictable nuclear power—</w:t>
      </w:r>
      <w:r w:rsidRPr="001079ED">
        <w:rPr>
          <w:rStyle w:val="StyleUnderline"/>
          <w:rFonts w:ascii="Georgia" w:hAnsi="Georgia"/>
          <w:sz w:val="24"/>
          <w:highlight w:val="cyan"/>
        </w:rPr>
        <w:t>North Korea</w:t>
      </w:r>
      <w:r w:rsidRPr="00180F3A">
        <w:rPr>
          <w:rStyle w:val="StyleUnderline"/>
          <w:rFonts w:ascii="Georgia" w:hAnsi="Georgia"/>
          <w:sz w:val="12"/>
        </w:rPr>
        <w:t xml:space="preserve">—from </w:t>
      </w:r>
      <w:r w:rsidRPr="00180F3A">
        <w:rPr>
          <w:rStyle w:val="Emphasis"/>
          <w:rFonts w:ascii="Georgia" w:hAnsi="Georgia"/>
          <w:sz w:val="12"/>
        </w:rPr>
        <w:t>unleashing</w:t>
      </w:r>
      <w:r w:rsidRPr="00180F3A">
        <w:rPr>
          <w:rStyle w:val="Emphasis"/>
          <w:rFonts w:ascii="Georgia" w:hAnsi="Georgia"/>
          <w:sz w:val="24"/>
        </w:rPr>
        <w:t xml:space="preserve"> </w:t>
      </w:r>
      <w:r w:rsidRPr="001079ED">
        <w:rPr>
          <w:rStyle w:val="Emphasis"/>
          <w:rFonts w:ascii="Georgia" w:hAnsi="Georgia"/>
          <w:sz w:val="24"/>
          <w:highlight w:val="cyan"/>
        </w:rPr>
        <w:t>Armageddon through</w:t>
      </w:r>
      <w:r w:rsidRPr="00180F3A">
        <w:rPr>
          <w:rFonts w:ascii="Georgia" w:hAnsi="Georgia"/>
        </w:rPr>
        <w:t xml:space="preserve"> </w:t>
      </w:r>
      <w:r w:rsidRPr="00180F3A">
        <w:rPr>
          <w:rFonts w:ascii="Georgia" w:hAnsi="Georgia"/>
          <w:sz w:val="12"/>
        </w:rPr>
        <w:t xml:space="preserve">some sort of </w:t>
      </w:r>
      <w:r w:rsidRPr="001079ED">
        <w:rPr>
          <w:rStyle w:val="Emphasis"/>
          <w:rFonts w:ascii="Georgia" w:hAnsi="Georgia"/>
          <w:sz w:val="24"/>
          <w:highlight w:val="cyan"/>
        </w:rPr>
        <w:t>miscalc</w:t>
      </w:r>
      <w:r w:rsidRPr="00180F3A">
        <w:rPr>
          <w:rStyle w:val="Emphasis"/>
          <w:rFonts w:ascii="Georgia" w:hAnsi="Georgia"/>
          <w:sz w:val="12"/>
        </w:rPr>
        <w:t>ulation</w:t>
      </w:r>
      <w:r w:rsidRPr="00180F3A">
        <w:rPr>
          <w:rFonts w:ascii="Georgia" w:hAnsi="Georgia"/>
          <w:sz w:val="12"/>
        </w:rPr>
        <w:t xml:space="preserve">. Because </w:t>
      </w:r>
      <w:r w:rsidRPr="00180F3A">
        <w:rPr>
          <w:rStyle w:val="StyleUnderline"/>
          <w:rFonts w:ascii="Georgia" w:hAnsi="Georgia"/>
          <w:sz w:val="12"/>
        </w:rPr>
        <w:t>the U.S. plays a more central role in the Asia-Pacific security framework than</w:t>
      </w:r>
      <w:r w:rsidRPr="00180F3A">
        <w:rPr>
          <w:rFonts w:ascii="Georgia" w:hAnsi="Georgia"/>
          <w:sz w:val="12"/>
        </w:rPr>
        <w:t xml:space="preserve"> in </w:t>
      </w:r>
      <w:r w:rsidRPr="00180F3A">
        <w:rPr>
          <w:rStyle w:val="StyleUnderline"/>
          <w:rFonts w:ascii="Georgia" w:hAnsi="Georgia"/>
          <w:sz w:val="12"/>
        </w:rPr>
        <w:t>any other regional security arrangement</w:t>
      </w:r>
      <w:r w:rsidRPr="00180F3A">
        <w:rPr>
          <w:rFonts w:ascii="Georgia" w:hAnsi="Georgia"/>
          <w:sz w:val="12"/>
        </w:rPr>
        <w:t xml:space="preserve">, this is the region where disengagement or a </w:t>
      </w:r>
      <w:r w:rsidRPr="00180F3A">
        <w:rPr>
          <w:rStyle w:val="StyleUnderline"/>
          <w:rFonts w:ascii="Georgia" w:hAnsi="Georgia"/>
          <w:sz w:val="12"/>
        </w:rPr>
        <w:t xml:space="preserve">recession of American power would have the most far-reaching effect. </w:t>
      </w:r>
      <w:r w:rsidRPr="001079ED">
        <w:rPr>
          <w:rStyle w:val="StyleUnderline"/>
          <w:rFonts w:ascii="Georgia" w:hAnsi="Georgia"/>
          <w:sz w:val="24"/>
          <w:highlight w:val="cyan"/>
        </w:rPr>
        <w:t xml:space="preserve">Without an American counterweight, </w:t>
      </w:r>
      <w:r w:rsidRPr="001079ED">
        <w:rPr>
          <w:rStyle w:val="Emphasis"/>
          <w:rFonts w:ascii="Georgia" w:hAnsi="Georgia"/>
          <w:sz w:val="24"/>
          <w:highlight w:val="cyan"/>
        </w:rPr>
        <w:t>China might</w:t>
      </w:r>
      <w:r w:rsidRPr="00180F3A">
        <w:rPr>
          <w:rStyle w:val="Emphasis"/>
          <w:rFonts w:ascii="Georgia" w:hAnsi="Georgia"/>
          <w:sz w:val="24"/>
        </w:rPr>
        <w:t xml:space="preserve"> </w:t>
      </w:r>
      <w:r w:rsidRPr="001079ED">
        <w:rPr>
          <w:rStyle w:val="Emphasis"/>
          <w:rFonts w:ascii="Georgia" w:hAnsi="Georgia"/>
          <w:sz w:val="24"/>
          <w:highlight w:val="cyan"/>
        </w:rPr>
        <w:t>become</w:t>
      </w:r>
      <w:r w:rsidRPr="00180F3A">
        <w:rPr>
          <w:rStyle w:val="Emphasis"/>
          <w:rFonts w:ascii="Georgia" w:hAnsi="Georgia"/>
          <w:sz w:val="24"/>
        </w:rPr>
        <w:t xml:space="preserve"> </w:t>
      </w:r>
      <w:r w:rsidRPr="00180F3A">
        <w:rPr>
          <w:rStyle w:val="Emphasis"/>
          <w:rFonts w:ascii="Georgia" w:hAnsi="Georgia"/>
          <w:sz w:val="12"/>
        </w:rPr>
        <w:t>increasingly</w:t>
      </w:r>
      <w:r w:rsidRPr="00180F3A">
        <w:rPr>
          <w:rStyle w:val="Emphasis"/>
          <w:rFonts w:ascii="Georgia" w:hAnsi="Georgia"/>
          <w:sz w:val="24"/>
        </w:rPr>
        <w:t xml:space="preserve"> </w:t>
      </w:r>
      <w:r w:rsidRPr="001079ED">
        <w:rPr>
          <w:rStyle w:val="Emphasis"/>
          <w:rFonts w:ascii="Georgia" w:hAnsi="Georgia"/>
          <w:sz w:val="24"/>
          <w:highlight w:val="cyan"/>
        </w:rPr>
        <w:t>aggressive</w:t>
      </w:r>
      <w:r w:rsidRPr="00180F3A">
        <w:rPr>
          <w:rStyle w:val="Emphasis"/>
          <w:rFonts w:ascii="Georgia" w:hAnsi="Georgia"/>
          <w:sz w:val="24"/>
        </w:rPr>
        <w:t xml:space="preserve"> </w:t>
      </w:r>
      <w:r w:rsidRPr="00180F3A">
        <w:rPr>
          <w:rStyle w:val="Emphasis"/>
          <w:rFonts w:ascii="Georgia" w:hAnsi="Georgia"/>
          <w:sz w:val="12"/>
        </w:rPr>
        <w:t>and provocative</w:t>
      </w:r>
      <w:r w:rsidRPr="00180F3A">
        <w:rPr>
          <w:rStyle w:val="StyleUnderline"/>
          <w:rFonts w:ascii="Georgia" w:hAnsi="Georgia"/>
          <w:sz w:val="12"/>
        </w:rPr>
        <w:t>. This could lead</w:t>
      </w:r>
      <w:r w:rsidRPr="00180F3A">
        <w:rPr>
          <w:rFonts w:ascii="Georgia" w:hAnsi="Georgia"/>
          <w:sz w:val="12"/>
        </w:rPr>
        <w:t xml:space="preserve"> the other leading powers of the region close to China—particularly </w:t>
      </w:r>
      <w:r w:rsidRPr="00180F3A">
        <w:rPr>
          <w:rStyle w:val="StyleUnderline"/>
          <w:rFonts w:ascii="Georgia" w:hAnsi="Georgia"/>
          <w:sz w:val="12"/>
        </w:rPr>
        <w:t>Japan, South Korea and Taiwan—to abandon</w:t>
      </w:r>
      <w:r w:rsidRPr="00180F3A">
        <w:rPr>
          <w:rFonts w:ascii="Georgia" w:hAnsi="Georgia"/>
          <w:sz w:val="12"/>
        </w:rPr>
        <w:t xml:space="preserve"> their historical antagonism toward one another and </w:t>
      </w:r>
      <w:r w:rsidRPr="00180F3A">
        <w:rPr>
          <w:rStyle w:val="StyleUnderline"/>
          <w:rFonts w:ascii="Georgia" w:hAnsi="Georgia"/>
          <w:sz w:val="12"/>
        </w:rPr>
        <w:t>move toward</w:t>
      </w:r>
      <w:r w:rsidRPr="00180F3A">
        <w:rPr>
          <w:rFonts w:ascii="Georgia" w:hAnsi="Georgia"/>
          <w:sz w:val="12"/>
        </w:rPr>
        <w:t xml:space="preserve"> some sort of de facto or even </w:t>
      </w:r>
      <w:r w:rsidRPr="00180F3A">
        <w:rPr>
          <w:rStyle w:val="StyleUnderline"/>
          <w:rFonts w:ascii="Georgia" w:hAnsi="Georgia"/>
          <w:sz w:val="12"/>
        </w:rPr>
        <w:t>formal alliance</w:t>
      </w:r>
      <w:r w:rsidRPr="00180F3A">
        <w:rPr>
          <w:rFonts w:ascii="Georgia" w:hAnsi="Georgia"/>
          <w:sz w:val="12"/>
        </w:rPr>
        <w:t xml:space="preserve">. If China pushed them too hard, </w:t>
      </w:r>
      <w:r w:rsidRPr="00180F3A">
        <w:rPr>
          <w:rStyle w:val="StyleUnderline"/>
          <w:rFonts w:ascii="Georgia" w:hAnsi="Georgia"/>
          <w:sz w:val="12"/>
        </w:rPr>
        <w:t>all three have</w:t>
      </w:r>
      <w:r w:rsidRPr="00180F3A">
        <w:rPr>
          <w:rFonts w:ascii="Georgia" w:hAnsi="Georgia"/>
          <w:sz w:val="12"/>
        </w:rPr>
        <w:t xml:space="preserve"> the </w:t>
      </w:r>
      <w:r w:rsidRPr="00180F3A">
        <w:rPr>
          <w:rStyle w:val="StyleUnderline"/>
          <w:rFonts w:ascii="Georgia" w:hAnsi="Georgia"/>
          <w:sz w:val="12"/>
        </w:rPr>
        <w:t xml:space="preserve">technological capability to develop and deploy </w:t>
      </w:r>
      <w:r w:rsidRPr="00180F3A">
        <w:rPr>
          <w:rStyle w:val="Emphasis"/>
          <w:rFonts w:ascii="Georgia" w:hAnsi="Georgia"/>
          <w:sz w:val="12"/>
        </w:rPr>
        <w:t>nuclear weapons</w:t>
      </w:r>
      <w:r w:rsidRPr="00180F3A">
        <w:rPr>
          <w:rStyle w:val="StyleUnderline"/>
          <w:rFonts w:ascii="Georgia" w:hAnsi="Georgia"/>
          <w:sz w:val="12"/>
        </w:rPr>
        <w:t xml:space="preserve"> quickly</w:t>
      </w:r>
      <w:r w:rsidRPr="00180F3A">
        <w:rPr>
          <w:rFonts w:ascii="Georgia" w:hAnsi="Georgia"/>
          <w:sz w:val="12"/>
        </w:rPr>
        <w:t xml:space="preserve">. The middle powers of the region, particularly those embroiled in disputes with China over the resources of the South China Sea, would have to decide between acceding to Beijing's demands or aligning themselves with the Japan-South Korea-Taiwan bloc. Clearly North Korea will remain the most incendiary element of the Asia-Pacific system even if the United States opts to downgrade its involvement in regional security. The parasitic Kim dynasty cannot survive forever. The question is whether it lashes out in its death throes, potentially with nuclear weapons, or implodes into internal conflict. Either action would require a significant multinational effort, whether to invade then reconstruct and stabilize the nation, or for humanitarian relief and peacekeeping following a civil war. Even if the United States were less involved in the region, it would probably participate in such an effort, but might not lead it. Across all these regions, four types of </w:t>
      </w:r>
      <w:r w:rsidRPr="00180F3A">
        <w:rPr>
          <w:rStyle w:val="StyleUnderline"/>
          <w:rFonts w:ascii="Georgia" w:hAnsi="Georgia"/>
          <w:sz w:val="12"/>
        </w:rPr>
        <w:t>security threats are plausible and dangerous: protracted internal conflicts</w:t>
      </w:r>
      <w:r w:rsidRPr="00180F3A">
        <w:rPr>
          <w:rFonts w:ascii="Georgia" w:hAnsi="Georgia"/>
          <w:sz w:val="12"/>
        </w:rPr>
        <w:t xml:space="preserve"> that cause humanitarian disasters and provide operating space for extremists (the Syria model); the </w:t>
      </w:r>
      <w:r w:rsidRPr="00180F3A">
        <w:rPr>
          <w:rStyle w:val="StyleUnderline"/>
          <w:rFonts w:ascii="Georgia" w:hAnsi="Georgia"/>
          <w:sz w:val="12"/>
        </w:rPr>
        <w:t>further proliferation of nuclear weapons</w:t>
      </w:r>
      <w:r w:rsidRPr="00180F3A">
        <w:rPr>
          <w:rFonts w:ascii="Georgia" w:hAnsi="Georgia"/>
          <w:sz w:val="12"/>
        </w:rPr>
        <w:t xml:space="preserve">; the seizure of a state or part of a state by extremists that then use the territory they control to support </w:t>
      </w:r>
      <w:r w:rsidRPr="00180F3A">
        <w:rPr>
          <w:rStyle w:val="StyleUnderline"/>
          <w:rFonts w:ascii="Georgia" w:hAnsi="Georgia"/>
          <w:sz w:val="12"/>
        </w:rPr>
        <w:t>transnational terrorism; and</w:t>
      </w:r>
      <w:r w:rsidRPr="00180F3A">
        <w:rPr>
          <w:rFonts w:ascii="Georgia" w:hAnsi="Georgia"/>
          <w:sz w:val="12"/>
        </w:rPr>
        <w:t xml:space="preserve"> the old specter of </w:t>
      </w:r>
      <w:r w:rsidRPr="00180F3A">
        <w:rPr>
          <w:rStyle w:val="StyleUnderline"/>
          <w:rFonts w:ascii="Georgia" w:hAnsi="Georgia"/>
          <w:sz w:val="12"/>
        </w:rPr>
        <w:t>major war between nations</w:t>
      </w:r>
      <w:r w:rsidRPr="00180F3A">
        <w:rPr>
          <w:rFonts w:ascii="Georgia" w:hAnsi="Georgia"/>
          <w:sz w:val="12"/>
        </w:rPr>
        <w:t>. U.S. political leaders and security experts once believed that</w:t>
      </w:r>
      <w:r w:rsidRPr="00180F3A">
        <w:rPr>
          <w:rFonts w:ascii="Georgia" w:hAnsi="Georgia"/>
        </w:rPr>
        <w:t xml:space="preserve"> </w:t>
      </w:r>
      <w:r w:rsidRPr="001079ED">
        <w:rPr>
          <w:rStyle w:val="StyleUnderline"/>
          <w:rFonts w:ascii="Georgia" w:hAnsi="Georgia"/>
          <w:sz w:val="24"/>
          <w:highlight w:val="cyan"/>
        </w:rPr>
        <w:t>maintaining</w:t>
      </w:r>
      <w:r w:rsidRPr="00180F3A">
        <w:rPr>
          <w:rStyle w:val="StyleUnderline"/>
          <w:rFonts w:ascii="Georgia" w:hAnsi="Georgia"/>
          <w:sz w:val="24"/>
        </w:rPr>
        <w:t xml:space="preserve"> </w:t>
      </w:r>
      <w:r w:rsidRPr="00180F3A">
        <w:rPr>
          <w:rStyle w:val="StyleUnderline"/>
          <w:rFonts w:ascii="Georgia" w:hAnsi="Georgia"/>
          <w:sz w:val="12"/>
        </w:rPr>
        <w:t>a</w:t>
      </w:r>
      <w:r w:rsidRPr="00180F3A">
        <w:rPr>
          <w:rStyle w:val="StyleUnderline"/>
          <w:rFonts w:ascii="Georgia" w:hAnsi="Georgia"/>
          <w:sz w:val="24"/>
        </w:rPr>
        <w:t xml:space="preserve"> </w:t>
      </w:r>
      <w:r w:rsidRPr="001079ED">
        <w:rPr>
          <w:rStyle w:val="StyleUnderline"/>
          <w:rFonts w:ascii="Georgia" w:hAnsi="Georgia"/>
          <w:sz w:val="24"/>
          <w:highlight w:val="cyan"/>
        </w:rPr>
        <w:t>full</w:t>
      </w:r>
      <w:r w:rsidRPr="00180F3A">
        <w:rPr>
          <w:rStyle w:val="StyleUnderline"/>
          <w:rFonts w:ascii="Georgia" w:hAnsi="Georgia"/>
          <w:sz w:val="24"/>
        </w:rPr>
        <w:t xml:space="preserve"> </w:t>
      </w:r>
      <w:r w:rsidRPr="00180F3A">
        <w:rPr>
          <w:rStyle w:val="StyleUnderline"/>
          <w:rFonts w:ascii="Georgia" w:hAnsi="Georgia"/>
          <w:sz w:val="12"/>
        </w:rPr>
        <w:t>range of military</w:t>
      </w:r>
      <w:r w:rsidRPr="00180F3A">
        <w:rPr>
          <w:rStyle w:val="StyleUnderline"/>
          <w:rFonts w:ascii="Georgia" w:hAnsi="Georgia"/>
          <w:sz w:val="24"/>
        </w:rPr>
        <w:t xml:space="preserve"> </w:t>
      </w:r>
      <w:r w:rsidRPr="001079ED">
        <w:rPr>
          <w:rStyle w:val="StyleUnderline"/>
          <w:rFonts w:ascii="Georgia" w:hAnsi="Georgia"/>
          <w:sz w:val="24"/>
          <w:highlight w:val="cyan"/>
        </w:rPr>
        <w:t>capabilities, including</w:t>
      </w:r>
      <w:r w:rsidRPr="00180F3A">
        <w:rPr>
          <w:rFonts w:ascii="Georgia" w:hAnsi="Georgia"/>
        </w:rPr>
        <w:t xml:space="preserve"> </w:t>
      </w:r>
      <w:r w:rsidRPr="00180F3A">
        <w:rPr>
          <w:rFonts w:ascii="Georgia" w:hAnsi="Georgia"/>
          <w:sz w:val="12"/>
        </w:rPr>
        <w:t>the ability to undertake</w:t>
      </w:r>
      <w:r w:rsidRPr="00180F3A">
        <w:rPr>
          <w:rFonts w:ascii="Georgia" w:hAnsi="Georgia"/>
        </w:rPr>
        <w:t xml:space="preserve"> </w:t>
      </w:r>
      <w:r w:rsidRPr="001079ED">
        <w:rPr>
          <w:rStyle w:val="StyleUnderline"/>
          <w:rFonts w:ascii="Georgia" w:hAnsi="Georgia"/>
          <w:sz w:val="24"/>
          <w:highlight w:val="cyan"/>
        </w:rPr>
        <w:t>large-scale</w:t>
      </w:r>
      <w:r w:rsidRPr="00180F3A">
        <w:rPr>
          <w:rStyle w:val="StyleUnderline"/>
          <w:rFonts w:ascii="Georgia" w:hAnsi="Georgia"/>
          <w:sz w:val="24"/>
        </w:rPr>
        <w:t xml:space="preserve">, </w:t>
      </w:r>
      <w:r w:rsidRPr="00180F3A">
        <w:rPr>
          <w:rStyle w:val="StyleUnderline"/>
          <w:rFonts w:ascii="Georgia" w:hAnsi="Georgia"/>
          <w:sz w:val="12"/>
        </w:rPr>
        <w:t>protracted</w:t>
      </w:r>
      <w:r w:rsidRPr="00180F3A">
        <w:rPr>
          <w:rStyle w:val="StyleUnderline"/>
          <w:rFonts w:ascii="Georgia" w:hAnsi="Georgia"/>
          <w:sz w:val="24"/>
        </w:rPr>
        <w:t xml:space="preserve"> </w:t>
      </w:r>
      <w:r w:rsidRPr="001079ED">
        <w:rPr>
          <w:rStyle w:val="StyleUnderline"/>
          <w:rFonts w:ascii="Georgia" w:hAnsi="Georgia"/>
          <w:sz w:val="24"/>
          <w:highlight w:val="cyan"/>
        </w:rPr>
        <w:t xml:space="preserve">land operations, was an </w:t>
      </w:r>
      <w:r w:rsidRPr="001079ED">
        <w:rPr>
          <w:rStyle w:val="Emphasis"/>
          <w:rFonts w:ascii="Georgia" w:hAnsi="Georgia"/>
          <w:sz w:val="24"/>
          <w:highlight w:val="cyan"/>
        </w:rPr>
        <w:t>important deterrent</w:t>
      </w:r>
      <w:r w:rsidRPr="001079ED">
        <w:rPr>
          <w:rStyle w:val="StyleUnderline"/>
          <w:rFonts w:ascii="Georgia" w:hAnsi="Georgia"/>
          <w:sz w:val="24"/>
          <w:highlight w:val="cyan"/>
        </w:rPr>
        <w:t xml:space="preserve"> </w:t>
      </w:r>
      <w:r w:rsidRPr="001079ED">
        <w:rPr>
          <w:rStyle w:val="StyleUnderline"/>
          <w:rFonts w:ascii="Georgia" w:hAnsi="Georgia"/>
          <w:sz w:val="12"/>
        </w:rPr>
        <w:t>to potential opponents</w:t>
      </w:r>
      <w:r w:rsidRPr="001079ED">
        <w:rPr>
          <w:rFonts w:ascii="Georgia" w:hAnsi="Georgia"/>
          <w:sz w:val="12"/>
        </w:rPr>
        <w:t>. But the problem with deterrence is that it's impossible to prove. Did the U.S. military deter the Soviet seizure</w:t>
      </w:r>
      <w:r w:rsidRPr="00180F3A">
        <w:rPr>
          <w:rFonts w:ascii="Georgia" w:hAnsi="Georgia"/>
          <w:sz w:val="12"/>
        </w:rPr>
        <w:t xml:space="preserve"> of Western Europe, or did Moscow never intend to do that irrespective of what the United States did? Unfortunately, the only way to definitively demonstrate the value of deterrence is to allow U.S. power to recede and see if bad things happen. Until recently, the United States was not inclined to take such a risk. But now there is increasing political support for accepting greater risk by moving toward a cheaper military without a full range of capabilities. Many Americans are willing to throw the strategic dice. </w:t>
      </w:r>
      <w:r w:rsidRPr="00180F3A">
        <w:rPr>
          <w:rStyle w:val="StyleUnderline"/>
          <w:rFonts w:ascii="Georgia" w:hAnsi="Georgia"/>
          <w:sz w:val="12"/>
        </w:rPr>
        <w:t>The recession of American power will influence the evolution of the various regional security systems</w:t>
      </w:r>
      <w:r w:rsidRPr="00180F3A">
        <w:rPr>
          <w:rFonts w:ascii="Georgia" w:hAnsi="Georgia"/>
          <w:sz w:val="12"/>
        </w:rPr>
        <w:t xml:space="preserve">, of which history suggests there are three types: hegemonic security systems in which a dominant state assures stability; balance of power systems where rivals compete but do not dominate; and cooperative systems in which multiple states inside and sometimes outside a region maintain security and limit or contain conflict. Sub-Saharan Africa is a weak cooperative system organized around the African Union. Even if there is diminished U.S. involvement, the sub-Saharan African security system is likely to remain as it is. Latin America might have once been a hegemonic system, at least in the Caribbean Basin, but today it is moving toward becoming a cooperative system with a diminished U.S. role. The same is true of Europe. The </w:t>
      </w:r>
      <w:r w:rsidRPr="001079ED">
        <w:rPr>
          <w:rStyle w:val="Emphasis"/>
          <w:rFonts w:ascii="Georgia" w:hAnsi="Georgia"/>
          <w:sz w:val="24"/>
          <w:highlight w:val="cyan"/>
        </w:rPr>
        <w:t>M</w:t>
      </w:r>
      <w:r w:rsidRPr="00180F3A">
        <w:rPr>
          <w:rFonts w:ascii="Georgia" w:hAnsi="Georgia"/>
          <w:sz w:val="12"/>
        </w:rPr>
        <w:t>iddle</w:t>
      </w:r>
      <w:r w:rsidRPr="00180F3A">
        <w:rPr>
          <w:rFonts w:ascii="Georgia" w:hAnsi="Georgia"/>
        </w:rPr>
        <w:t xml:space="preserve"> </w:t>
      </w:r>
      <w:r w:rsidRPr="001079ED">
        <w:rPr>
          <w:rStyle w:val="Emphasis"/>
          <w:rFonts w:ascii="Georgia" w:hAnsi="Georgia"/>
          <w:sz w:val="24"/>
          <w:highlight w:val="cyan"/>
        </w:rPr>
        <w:t>E</w:t>
      </w:r>
      <w:r w:rsidRPr="00180F3A">
        <w:rPr>
          <w:rFonts w:ascii="Georgia" w:hAnsi="Georgia"/>
          <w:sz w:val="12"/>
        </w:rPr>
        <w:t>ast/</w:t>
      </w:r>
      <w:r w:rsidRPr="001079ED">
        <w:rPr>
          <w:rStyle w:val="Emphasis"/>
          <w:rFonts w:ascii="Georgia" w:hAnsi="Georgia"/>
          <w:sz w:val="24"/>
          <w:highlight w:val="cyan"/>
        </w:rPr>
        <w:t>N</w:t>
      </w:r>
      <w:r w:rsidRPr="00180F3A">
        <w:rPr>
          <w:rFonts w:ascii="Georgia" w:hAnsi="Georgia"/>
          <w:sz w:val="12"/>
        </w:rPr>
        <w:t>orth</w:t>
      </w:r>
      <w:r w:rsidRPr="00180F3A">
        <w:rPr>
          <w:rFonts w:ascii="Georgia" w:hAnsi="Georgia"/>
        </w:rPr>
        <w:t xml:space="preserve"> </w:t>
      </w:r>
      <w:r w:rsidRPr="001079ED">
        <w:rPr>
          <w:rStyle w:val="Emphasis"/>
          <w:rFonts w:ascii="Georgia" w:hAnsi="Georgia"/>
          <w:sz w:val="24"/>
          <w:highlight w:val="cyan"/>
        </w:rPr>
        <w:t>A</w:t>
      </w:r>
      <w:r w:rsidRPr="00180F3A">
        <w:rPr>
          <w:rFonts w:ascii="Georgia" w:hAnsi="Georgia"/>
          <w:sz w:val="12"/>
        </w:rPr>
        <w:t>frica region,</w:t>
      </w:r>
      <w:r w:rsidRPr="00180F3A">
        <w:rPr>
          <w:rFonts w:ascii="Georgia" w:hAnsi="Georgia"/>
        </w:rPr>
        <w:t xml:space="preserve"> </w:t>
      </w:r>
      <w:r w:rsidRPr="001079ED">
        <w:rPr>
          <w:rStyle w:val="StyleUnderline"/>
          <w:rFonts w:ascii="Georgia" w:hAnsi="Georgia"/>
          <w:sz w:val="24"/>
          <w:highlight w:val="cyan"/>
        </w:rPr>
        <w:t>South</w:t>
      </w:r>
      <w:r w:rsidRPr="00180F3A">
        <w:rPr>
          <w:rStyle w:val="StyleUnderline"/>
          <w:rFonts w:ascii="Georgia" w:hAnsi="Georgia"/>
          <w:sz w:val="24"/>
        </w:rPr>
        <w:t xml:space="preserve"> </w:t>
      </w:r>
      <w:r w:rsidRPr="000C7D13">
        <w:rPr>
          <w:rStyle w:val="StyleUnderline"/>
          <w:rFonts w:ascii="Georgia" w:hAnsi="Georgia"/>
          <w:sz w:val="12"/>
        </w:rPr>
        <w:t>and</w:t>
      </w:r>
      <w:r w:rsidRPr="00180F3A">
        <w:rPr>
          <w:rStyle w:val="StyleUnderline"/>
          <w:rFonts w:ascii="Georgia" w:hAnsi="Georgia"/>
          <w:sz w:val="24"/>
        </w:rPr>
        <w:t xml:space="preserve"> </w:t>
      </w:r>
      <w:r w:rsidRPr="001079ED">
        <w:rPr>
          <w:rStyle w:val="StyleUnderline"/>
          <w:rFonts w:ascii="Georgia" w:hAnsi="Georgia"/>
          <w:sz w:val="24"/>
          <w:highlight w:val="cyan"/>
        </w:rPr>
        <w:t>Central</w:t>
      </w:r>
      <w:r w:rsidRPr="00180F3A">
        <w:rPr>
          <w:rStyle w:val="StyleUnderline"/>
          <w:rFonts w:ascii="Georgia" w:hAnsi="Georgia"/>
          <w:sz w:val="24"/>
        </w:rPr>
        <w:t xml:space="preserve"> </w:t>
      </w:r>
      <w:r w:rsidRPr="000C7D13">
        <w:rPr>
          <w:rStyle w:val="StyleUnderline"/>
          <w:rFonts w:ascii="Georgia" w:hAnsi="Georgia"/>
          <w:sz w:val="12"/>
        </w:rPr>
        <w:t>Asia</w:t>
      </w:r>
      <w:r w:rsidRPr="00180F3A">
        <w:rPr>
          <w:rStyle w:val="StyleUnderline"/>
          <w:rFonts w:ascii="Georgia" w:hAnsi="Georgia"/>
          <w:sz w:val="24"/>
        </w:rPr>
        <w:t xml:space="preserve"> </w:t>
      </w:r>
      <w:r w:rsidRPr="001079ED">
        <w:rPr>
          <w:rStyle w:val="StyleUnderline"/>
          <w:rFonts w:ascii="Georgia" w:hAnsi="Georgia"/>
          <w:sz w:val="24"/>
          <w:highlight w:val="cyan"/>
        </w:rPr>
        <w:t>and</w:t>
      </w:r>
      <w:r w:rsidRPr="00180F3A">
        <w:rPr>
          <w:rStyle w:val="StyleUnderline"/>
          <w:rFonts w:ascii="Georgia" w:hAnsi="Georgia"/>
          <w:sz w:val="24"/>
        </w:rPr>
        <w:t xml:space="preserve"> </w:t>
      </w:r>
      <w:r w:rsidRPr="00180F3A">
        <w:rPr>
          <w:rStyle w:val="StyleUnderline"/>
          <w:rFonts w:ascii="Georgia" w:hAnsi="Georgia"/>
          <w:sz w:val="12"/>
        </w:rPr>
        <w:t>the</w:t>
      </w:r>
      <w:r w:rsidRPr="00180F3A">
        <w:rPr>
          <w:rStyle w:val="StyleUnderline"/>
          <w:rFonts w:ascii="Georgia" w:hAnsi="Georgia"/>
          <w:sz w:val="24"/>
        </w:rPr>
        <w:t xml:space="preserve"> </w:t>
      </w:r>
      <w:r w:rsidRPr="001079ED">
        <w:rPr>
          <w:rStyle w:val="StyleUnderline"/>
          <w:rFonts w:ascii="Georgia" w:hAnsi="Georgia"/>
          <w:sz w:val="24"/>
          <w:highlight w:val="cyan"/>
        </w:rPr>
        <w:t>Asia-Pacific will</w:t>
      </w:r>
      <w:r w:rsidRPr="00180F3A">
        <w:rPr>
          <w:rFonts w:ascii="Georgia" w:hAnsi="Georgia"/>
        </w:rPr>
        <w:t xml:space="preserve"> </w:t>
      </w:r>
      <w:r w:rsidRPr="00180F3A">
        <w:rPr>
          <w:rFonts w:ascii="Georgia" w:hAnsi="Georgia"/>
          <w:sz w:val="12"/>
        </w:rPr>
        <w:t>probably</w:t>
      </w:r>
      <w:r w:rsidRPr="00180F3A">
        <w:rPr>
          <w:rFonts w:ascii="Georgia" w:hAnsi="Georgia"/>
        </w:rPr>
        <w:t xml:space="preserve"> </w:t>
      </w:r>
      <w:r w:rsidRPr="001079ED">
        <w:rPr>
          <w:rStyle w:val="StyleUnderline"/>
          <w:rFonts w:ascii="Georgia" w:hAnsi="Georgia"/>
          <w:sz w:val="24"/>
          <w:highlight w:val="cyan"/>
        </w:rPr>
        <w:t>move toward</w:t>
      </w:r>
      <w:r w:rsidRPr="00180F3A">
        <w:rPr>
          <w:rFonts w:ascii="Georgia" w:hAnsi="Georgia"/>
        </w:rPr>
        <w:t xml:space="preserve"> </w:t>
      </w:r>
      <w:r w:rsidRPr="00180F3A">
        <w:rPr>
          <w:rFonts w:ascii="Georgia" w:hAnsi="Georgia"/>
          <w:sz w:val="12"/>
        </w:rPr>
        <w:t>becoming</w:t>
      </w:r>
      <w:r w:rsidRPr="00180F3A">
        <w:rPr>
          <w:rFonts w:ascii="Georgia" w:hAnsi="Georgia"/>
        </w:rPr>
        <w:t xml:space="preserve"> </w:t>
      </w:r>
      <w:r w:rsidRPr="001079ED">
        <w:rPr>
          <w:rStyle w:val="StyleUnderline"/>
          <w:rFonts w:ascii="Georgia" w:hAnsi="Georgia"/>
          <w:sz w:val="24"/>
          <w:highlight w:val="cyan"/>
        </w:rPr>
        <w:t>balance of power systems</w:t>
      </w:r>
      <w:r w:rsidRPr="00180F3A">
        <w:rPr>
          <w:rFonts w:ascii="Georgia" w:hAnsi="Georgia"/>
        </w:rPr>
        <w:t xml:space="preserve"> </w:t>
      </w:r>
      <w:r w:rsidRPr="00180F3A">
        <w:rPr>
          <w:rFonts w:ascii="Georgia" w:hAnsi="Georgia"/>
          <w:sz w:val="12"/>
        </w:rPr>
        <w:t>with less U.S. involvement. Balances of power can prevent major wars with adept diplomacy and when the costs of conflict are high, as in Europe during the Cold War, for instance. But</w:t>
      </w:r>
      <w:r w:rsidRPr="00180F3A">
        <w:rPr>
          <w:rFonts w:ascii="Georgia" w:hAnsi="Georgia"/>
        </w:rPr>
        <w:t xml:space="preserve"> </w:t>
      </w:r>
      <w:r w:rsidRPr="001079ED">
        <w:rPr>
          <w:rStyle w:val="Emphasis"/>
          <w:rFonts w:ascii="Georgia" w:hAnsi="Georgia"/>
          <w:sz w:val="24"/>
          <w:highlight w:val="cyan"/>
        </w:rPr>
        <w:t>catastrophic conflicts can happen</w:t>
      </w:r>
      <w:r w:rsidRPr="001079ED">
        <w:rPr>
          <w:rStyle w:val="StyleUnderline"/>
          <w:rFonts w:ascii="Georgia" w:hAnsi="Georgia"/>
          <w:sz w:val="24"/>
          <w:highlight w:val="cyan"/>
        </w:rPr>
        <w:t xml:space="preserve"> if</w:t>
      </w:r>
      <w:r w:rsidRPr="00180F3A">
        <w:rPr>
          <w:rStyle w:val="StyleUnderline"/>
          <w:rFonts w:ascii="Georgia" w:hAnsi="Georgia"/>
          <w:sz w:val="24"/>
        </w:rPr>
        <w:t xml:space="preserve"> </w:t>
      </w:r>
      <w:r w:rsidRPr="00180F3A">
        <w:rPr>
          <w:rStyle w:val="StyleUnderline"/>
          <w:rFonts w:ascii="Georgia" w:hAnsi="Georgia"/>
          <w:sz w:val="12"/>
        </w:rPr>
        <w:t>the</w:t>
      </w:r>
      <w:r w:rsidRPr="00180F3A">
        <w:rPr>
          <w:rStyle w:val="StyleUnderline"/>
          <w:rFonts w:ascii="Georgia" w:hAnsi="Georgia"/>
          <w:sz w:val="24"/>
        </w:rPr>
        <w:t xml:space="preserve"> </w:t>
      </w:r>
      <w:r w:rsidRPr="001079ED">
        <w:rPr>
          <w:rStyle w:val="StyleUnderline"/>
          <w:rFonts w:ascii="Georgia" w:hAnsi="Georgia"/>
          <w:sz w:val="24"/>
          <w:highlight w:val="cyan"/>
        </w:rPr>
        <w:t>balance</w:t>
      </w:r>
      <w:r w:rsidRPr="00180F3A">
        <w:rPr>
          <w:rStyle w:val="StyleUnderline"/>
          <w:rFonts w:ascii="Georgia" w:hAnsi="Georgia"/>
          <w:sz w:val="24"/>
        </w:rPr>
        <w:t xml:space="preserve"> </w:t>
      </w:r>
      <w:r w:rsidRPr="001079ED">
        <w:rPr>
          <w:rStyle w:val="StyleUnderline"/>
          <w:rFonts w:ascii="Georgia" w:hAnsi="Georgia"/>
          <w:sz w:val="24"/>
          <w:highlight w:val="cyan"/>
        </w:rPr>
        <w:t>collapses</w:t>
      </w:r>
      <w:r w:rsidRPr="00180F3A">
        <w:rPr>
          <w:rStyle w:val="StyleUnderline"/>
          <w:rFonts w:ascii="Georgia" w:hAnsi="Georgia"/>
          <w:sz w:val="24"/>
        </w:rPr>
        <w:t xml:space="preserve">, </w:t>
      </w:r>
      <w:r w:rsidRPr="00180F3A">
        <w:rPr>
          <w:rStyle w:val="StyleUnderline"/>
          <w:rFonts w:ascii="Georgia" w:hAnsi="Georgia"/>
          <w:sz w:val="12"/>
        </w:rPr>
        <w:t>as in Europe in the summer of 1914</w:t>
      </w:r>
      <w:r w:rsidRPr="00180F3A">
        <w:rPr>
          <w:rFonts w:ascii="Georgia" w:hAnsi="Georgia"/>
          <w:sz w:val="12"/>
        </w:rPr>
        <w:t xml:space="preserve">. Power balances work best when one key state is able to shift sides to preserve the balance, but there is no candidate to play this role in the emerging power balances in these three regions. Hence </w:t>
      </w:r>
      <w:r w:rsidRPr="00180F3A">
        <w:rPr>
          <w:rStyle w:val="StyleUnderline"/>
          <w:rFonts w:ascii="Georgia" w:hAnsi="Georgia"/>
          <w:sz w:val="12"/>
        </w:rPr>
        <w:t>the</w:t>
      </w:r>
      <w:r w:rsidRPr="00180F3A">
        <w:rPr>
          <w:rStyle w:val="StyleUnderline"/>
          <w:rFonts w:ascii="Georgia" w:hAnsi="Georgia"/>
          <w:sz w:val="24"/>
        </w:rPr>
        <w:t xml:space="preserve"> </w:t>
      </w:r>
      <w:r w:rsidRPr="001079ED">
        <w:rPr>
          <w:rStyle w:val="StyleUnderline"/>
          <w:rFonts w:ascii="Georgia" w:hAnsi="Georgia"/>
          <w:sz w:val="24"/>
          <w:highlight w:val="cyan"/>
        </w:rPr>
        <w:t>balances</w:t>
      </w:r>
      <w:r w:rsidRPr="00180F3A">
        <w:rPr>
          <w:rStyle w:val="StyleUnderline"/>
          <w:rFonts w:ascii="Georgia" w:hAnsi="Georgia"/>
          <w:sz w:val="24"/>
        </w:rPr>
        <w:t xml:space="preserve"> </w:t>
      </w:r>
      <w:r w:rsidRPr="00180F3A">
        <w:rPr>
          <w:rStyle w:val="StyleUnderline"/>
          <w:rFonts w:ascii="Georgia" w:hAnsi="Georgia"/>
          <w:sz w:val="12"/>
        </w:rPr>
        <w:t>in these regions</w:t>
      </w:r>
      <w:r w:rsidRPr="00180F3A">
        <w:rPr>
          <w:rStyle w:val="StyleUnderline"/>
          <w:rFonts w:ascii="Georgia" w:hAnsi="Georgia"/>
          <w:sz w:val="24"/>
        </w:rPr>
        <w:t xml:space="preserve"> </w:t>
      </w:r>
      <w:r w:rsidRPr="001079ED">
        <w:rPr>
          <w:rStyle w:val="StyleUnderline"/>
          <w:rFonts w:ascii="Georgia" w:hAnsi="Georgia"/>
          <w:sz w:val="24"/>
          <w:highlight w:val="cyan"/>
        </w:rPr>
        <w:t xml:space="preserve">will be </w:t>
      </w:r>
      <w:r w:rsidRPr="001079ED">
        <w:rPr>
          <w:rStyle w:val="Emphasis"/>
          <w:rFonts w:ascii="Georgia" w:hAnsi="Georgia"/>
          <w:sz w:val="24"/>
          <w:highlight w:val="cyan"/>
        </w:rPr>
        <w:t>dangerously unstable</w:t>
      </w:r>
      <w:r w:rsidRPr="00180F3A">
        <w:rPr>
          <w:rFonts w:ascii="Georgia" w:hAnsi="Georgia"/>
        </w:rPr>
        <w:t>.</w:t>
      </w:r>
    </w:p>
    <w:p w:rsidR="00051B6A" w:rsidRPr="00051B6A" w:rsidRDefault="00051B6A" w:rsidP="001D509E">
      <w:pPr>
        <w:pStyle w:val="Heading4"/>
        <w:spacing w:before="0" w:line="240" w:lineRule="auto"/>
        <w:rPr>
          <w:rFonts w:ascii="Georgia" w:hAnsi="Georgia"/>
          <w:sz w:val="24"/>
        </w:rPr>
      </w:pPr>
      <w:r w:rsidRPr="00051B6A">
        <w:rPr>
          <w:rFonts w:ascii="Georgia" w:hAnsi="Georgia"/>
          <w:b w:val="0"/>
          <w:sz w:val="24"/>
        </w:rPr>
        <w:t xml:space="preserve">2,000 years of history prove heg solves war. </w:t>
      </w:r>
      <w:r w:rsidRPr="00051B6A">
        <w:rPr>
          <w:rStyle w:val="Style13ptBold"/>
          <w:rFonts w:ascii="Georgia" w:hAnsi="Georgia"/>
          <w:b/>
          <w:sz w:val="24"/>
        </w:rPr>
        <w:t>Sempa 11</w:t>
      </w:r>
      <w:r>
        <w:rPr>
          <w:rStyle w:val="FootnoteReference"/>
          <w:rFonts w:ascii="Georgia" w:hAnsi="Georgia"/>
          <w:b w:val="0"/>
          <w:bCs/>
        </w:rPr>
        <w:footnoteReference w:id="10"/>
      </w:r>
      <w:r w:rsidRPr="00051B6A">
        <w:rPr>
          <w:rFonts w:ascii="Georgia" w:hAnsi="Georgia"/>
          <w:sz w:val="24"/>
        </w:rPr>
        <w:t xml:space="preserve"> </w:t>
      </w:r>
    </w:p>
    <w:p w:rsidR="00051B6A" w:rsidRPr="00051B6A" w:rsidRDefault="00051B6A" w:rsidP="001D509E">
      <w:pPr>
        <w:ind w:left="720"/>
        <w:rPr>
          <w:rFonts w:ascii="Georgia" w:hAnsi="Georgia"/>
        </w:rPr>
      </w:pPr>
      <w:r w:rsidRPr="00051B6A">
        <w:rPr>
          <w:rFonts w:ascii="Georgia" w:hAnsi="Georgia"/>
          <w:sz w:val="12"/>
        </w:rPr>
        <w:t xml:space="preserve">Forget Clausewitz, Sun Tzu, and Machiavelli. Put aside Mackinder, Mahan, and Spykman. Close the military academies and war colleges. Shut our overseas bases. </w:t>
      </w:r>
      <w:r w:rsidRPr="00051B6A">
        <w:rPr>
          <w:rStyle w:val="StyleUnderline"/>
          <w:rFonts w:ascii="Georgia" w:hAnsi="Georgia"/>
          <w:sz w:val="12"/>
        </w:rPr>
        <w:t>Bring our troops home. Make dramatic cuts in the defense budget. The end of major war</w:t>
      </w:r>
      <w:r w:rsidRPr="00051B6A">
        <w:rPr>
          <w:rFonts w:ascii="Georgia" w:hAnsi="Georgia"/>
          <w:sz w:val="12"/>
        </w:rPr>
        <w:t xml:space="preserve">, and perhaps the end of war itself, </w:t>
      </w:r>
      <w:r w:rsidRPr="00051B6A">
        <w:rPr>
          <w:rStyle w:val="StyleUnderline"/>
          <w:rFonts w:ascii="Georgia" w:hAnsi="Georgia"/>
          <w:sz w:val="12"/>
        </w:rPr>
        <w:t>is near, according to</w:t>
      </w:r>
      <w:r w:rsidRPr="00051B6A">
        <w:rPr>
          <w:rFonts w:ascii="Georgia" w:hAnsi="Georgia"/>
          <w:sz w:val="12"/>
        </w:rPr>
        <w:t xml:space="preserve"> Tulane assistant professor Christopher </w:t>
      </w:r>
      <w:r w:rsidRPr="00051B6A">
        <w:rPr>
          <w:rStyle w:val="StyleUnderline"/>
          <w:rFonts w:ascii="Georgia" w:hAnsi="Georgia"/>
          <w:sz w:val="12"/>
        </w:rPr>
        <w:t>Fettweis</w:t>
      </w:r>
      <w:r w:rsidRPr="00051B6A">
        <w:rPr>
          <w:rFonts w:ascii="Georgia" w:hAnsi="Georgia"/>
          <w:sz w:val="12"/>
        </w:rPr>
        <w:t xml:space="preserve"> in his recent book, Dangerous Times? The International Politics of Great Power Peace. Fettweis is not the first intellectual, nor will he be the last, to proclaim the onset of perpetual peace. He is squarely in the tradition of Immanuel Kant, Herbert Spencer, and Norman Angell, to name just three. Indeed, in the book’s introduction, Fettweis attempts to rehabilitate Angell’s reputation for prophecy, which suffered a devastating blow when the Great War falsified his claim in The Great Illusion that economic interdependence had rendered great power war obsolete. Angell, Fettweis writes, was the first “prominent constructivist thinker of the twentieth century,” and was not wrong—just ahead of his time (p. 5). Fettweis bases his theory or vision of the obsolescence of major war on the supposed linear progress of human nature, a major tenet of 20th-century liberalism that is rooted in the rationalist theories of the Enlightenment. “History,” according to Fettweis, “seems to be unfolding as a line extending into the future—a halting, incomplete, inconsistent line perhaps, one with frequent temporary reversals, but a line nonetheless.” The world is growing “more liberal and more reliant upon reason, logic, and science” (p. 217). </w:t>
      </w:r>
      <w:r w:rsidRPr="00051B6A">
        <w:rPr>
          <w:rStyle w:val="StyleUnderline"/>
          <w:rFonts w:ascii="Georgia" w:hAnsi="Georgia"/>
          <w:sz w:val="12"/>
        </w:rPr>
        <w:t>We have heard this all before</w:t>
      </w:r>
      <w:r w:rsidRPr="00051B6A">
        <w:rPr>
          <w:rFonts w:ascii="Georgia" w:hAnsi="Georgia"/>
          <w:sz w:val="12"/>
        </w:rPr>
        <w:t xml:space="preserve">. Human nature can be perfected. Statesmen and </w:t>
      </w:r>
      <w:r w:rsidRPr="00051B6A">
        <w:rPr>
          <w:rStyle w:val="StyleUnderline"/>
          <w:rFonts w:ascii="Georgia" w:hAnsi="Georgia"/>
          <w:sz w:val="12"/>
        </w:rPr>
        <w:t>leaders will be guided by reason</w:t>
      </w:r>
      <w:r w:rsidRPr="00051B6A">
        <w:rPr>
          <w:rFonts w:ascii="Georgia" w:hAnsi="Georgia"/>
          <w:sz w:val="12"/>
        </w:rPr>
        <w:t xml:space="preserve"> and science. Such thinking influenced the visionaries of the French Revolution and produced 25 years of war among the great powers of Europe. Similar ideas influenced President Woodrow Wilson and his intellectual supporters who endeavored at Versailles to transform the horrors of World War I into a peace that would make that conflict “the war to end all wars.” What followed were disarmament conferences, an international agreement to outlaw war, the rise of expansionist powers, appeasement by the democracies, and the most destructive war in human history. </w:t>
      </w:r>
      <w:r w:rsidRPr="00051B6A">
        <w:rPr>
          <w:rStyle w:val="StyleUnderline"/>
          <w:rFonts w:ascii="Georgia" w:hAnsi="Georgia"/>
          <w:sz w:val="12"/>
        </w:rPr>
        <w:t>Ideas, which Fettweis claims will bring about the proliferation of peace</w:t>
      </w:r>
      <w:r w:rsidRPr="00051B6A">
        <w:rPr>
          <w:rFonts w:ascii="Georgia" w:hAnsi="Georgia"/>
          <w:sz w:val="12"/>
        </w:rPr>
        <w:t xml:space="preserve">, </w:t>
      </w:r>
      <w:r w:rsidRPr="00051B6A">
        <w:rPr>
          <w:rStyle w:val="StyleUnderline"/>
          <w:rFonts w:ascii="Georgia" w:hAnsi="Georgia"/>
          <w:sz w:val="12"/>
        </w:rPr>
        <w:t>transformed Russia, Germany, and Japan into expansionist, totalitarian powers</w:t>
      </w:r>
      <w:r w:rsidRPr="00051B6A">
        <w:rPr>
          <w:rFonts w:ascii="Georgia" w:hAnsi="Georgia"/>
          <w:sz w:val="12"/>
        </w:rPr>
        <w:t>. Those same ideas led to the Gulag, the Holocaust, and the Rape of Nanking. So much for human progress.</w:t>
      </w:r>
      <w:r w:rsidRPr="00051B6A">
        <w:rPr>
          <w:rFonts w:ascii="Georgia" w:hAnsi="Georgia"/>
        </w:rPr>
        <w:t xml:space="preserve"> </w:t>
      </w:r>
      <w:r w:rsidRPr="00051B6A">
        <w:rPr>
          <w:rStyle w:val="StyleUnderline"/>
          <w:rFonts w:ascii="Georgia" w:hAnsi="Georgia"/>
          <w:sz w:val="24"/>
          <w:highlight w:val="green"/>
        </w:rPr>
        <w:t>Fettweis</w:t>
      </w:r>
      <w:r w:rsidRPr="00051B6A">
        <w:rPr>
          <w:rFonts w:ascii="Georgia" w:hAnsi="Georgia"/>
        </w:rPr>
        <w:t xml:space="preserve"> </w:t>
      </w:r>
      <w:r w:rsidRPr="00306C73">
        <w:rPr>
          <w:rFonts w:ascii="Georgia" w:hAnsi="Georgia"/>
          <w:sz w:val="12"/>
        </w:rPr>
        <w:t>knows all of this, but</w:t>
      </w:r>
      <w:r w:rsidRPr="00051B6A">
        <w:rPr>
          <w:rFonts w:ascii="Georgia" w:hAnsi="Georgia"/>
        </w:rPr>
        <w:t xml:space="preserve"> </w:t>
      </w:r>
      <w:r w:rsidRPr="00051B6A">
        <w:rPr>
          <w:rStyle w:val="StyleUnderline"/>
          <w:rFonts w:ascii="Georgia" w:hAnsi="Georgia"/>
          <w:sz w:val="24"/>
          <w:highlight w:val="green"/>
        </w:rPr>
        <w:t>claims</w:t>
      </w:r>
      <w:r w:rsidRPr="00051B6A">
        <w:rPr>
          <w:rStyle w:val="StyleUnderline"/>
          <w:rFonts w:ascii="Georgia" w:hAnsi="Georgia"/>
          <w:sz w:val="24"/>
        </w:rPr>
        <w:t xml:space="preserve"> </w:t>
      </w:r>
      <w:r w:rsidRPr="00306C73">
        <w:rPr>
          <w:rStyle w:val="StyleUnderline"/>
          <w:rFonts w:ascii="Georgia" w:hAnsi="Georgia"/>
          <w:sz w:val="12"/>
        </w:rPr>
        <w:t>that since the end of the Cold War</w:t>
      </w:r>
      <w:r w:rsidRPr="00306C73">
        <w:rPr>
          <w:rFonts w:ascii="Georgia" w:hAnsi="Georgia"/>
          <w:sz w:val="12"/>
        </w:rPr>
        <w:t xml:space="preserve">, the leaders and peoples of </w:t>
      </w:r>
      <w:r w:rsidRPr="00306C73">
        <w:rPr>
          <w:rStyle w:val="StyleUnderline"/>
          <w:rFonts w:ascii="Georgia" w:hAnsi="Georgia"/>
          <w:sz w:val="12"/>
        </w:rPr>
        <w:t>the</w:t>
      </w:r>
      <w:r w:rsidRPr="00051B6A">
        <w:rPr>
          <w:rStyle w:val="StyleUnderline"/>
          <w:rFonts w:ascii="Georgia" w:hAnsi="Georgia"/>
          <w:sz w:val="24"/>
        </w:rPr>
        <w:t xml:space="preserve"> </w:t>
      </w:r>
      <w:r w:rsidRPr="00051B6A">
        <w:rPr>
          <w:rStyle w:val="StyleUnderline"/>
          <w:rFonts w:ascii="Georgia" w:hAnsi="Georgia"/>
          <w:sz w:val="24"/>
          <w:highlight w:val="green"/>
        </w:rPr>
        <w:t>major powers</w:t>
      </w:r>
      <w:r w:rsidRPr="00306C73">
        <w:rPr>
          <w:rStyle w:val="StyleUnderline"/>
          <w:rFonts w:ascii="Georgia" w:hAnsi="Georgia"/>
          <w:sz w:val="12"/>
        </w:rPr>
        <w:t>, except the U</w:t>
      </w:r>
      <w:r w:rsidRPr="00306C73">
        <w:rPr>
          <w:rFonts w:ascii="Georgia" w:hAnsi="Georgia"/>
          <w:sz w:val="12"/>
        </w:rPr>
        <w:t xml:space="preserve">nited </w:t>
      </w:r>
      <w:r w:rsidRPr="00306C73">
        <w:rPr>
          <w:rStyle w:val="StyleUnderline"/>
          <w:rFonts w:ascii="Georgia" w:hAnsi="Georgia"/>
          <w:sz w:val="12"/>
        </w:rPr>
        <w:t>S</w:t>
      </w:r>
      <w:r w:rsidRPr="00306C73">
        <w:rPr>
          <w:rFonts w:ascii="Georgia" w:hAnsi="Georgia"/>
          <w:sz w:val="12"/>
        </w:rPr>
        <w:t xml:space="preserve">tates, </w:t>
      </w:r>
      <w:r w:rsidRPr="00306C73">
        <w:rPr>
          <w:rStyle w:val="StyleUnderline"/>
          <w:rFonts w:ascii="Georgia" w:hAnsi="Georgia"/>
          <w:sz w:val="12"/>
        </w:rPr>
        <w:t>have</w:t>
      </w:r>
      <w:r w:rsidRPr="00051B6A">
        <w:rPr>
          <w:rStyle w:val="StyleUnderline"/>
          <w:rFonts w:ascii="Georgia" w:hAnsi="Georgia"/>
          <w:sz w:val="24"/>
        </w:rPr>
        <w:t xml:space="preserve"> </w:t>
      </w:r>
      <w:r w:rsidRPr="00051B6A">
        <w:rPr>
          <w:rStyle w:val="StyleUnderline"/>
          <w:rFonts w:ascii="Georgia" w:hAnsi="Georgia"/>
          <w:sz w:val="24"/>
          <w:highlight w:val="green"/>
        </w:rPr>
        <w:t>accepted</w:t>
      </w:r>
      <w:r w:rsidRPr="00306C73">
        <w:rPr>
          <w:rStyle w:val="StyleUnderline"/>
          <w:rFonts w:ascii="Georgia" w:hAnsi="Georgia"/>
          <w:sz w:val="12"/>
        </w:rPr>
        <w:t xml:space="preserve"> the idea that</w:t>
      </w:r>
      <w:r w:rsidRPr="00051B6A">
        <w:rPr>
          <w:rStyle w:val="StyleUnderline"/>
          <w:rFonts w:ascii="Georgia" w:hAnsi="Georgia"/>
          <w:sz w:val="24"/>
        </w:rPr>
        <w:t xml:space="preserve"> </w:t>
      </w:r>
      <w:r w:rsidRPr="00051B6A">
        <w:rPr>
          <w:rStyle w:val="StyleUnderline"/>
          <w:rFonts w:ascii="Georgia" w:hAnsi="Georgia"/>
          <w:sz w:val="24"/>
          <w:highlight w:val="green"/>
        </w:rPr>
        <w:t>major war is unthinkable</w:t>
      </w:r>
      <w:r w:rsidRPr="00051B6A">
        <w:rPr>
          <w:rFonts w:ascii="Georgia" w:hAnsi="Georgia"/>
          <w:highlight w:val="green"/>
        </w:rPr>
        <w:t xml:space="preserve">. </w:t>
      </w:r>
      <w:r w:rsidRPr="00051B6A">
        <w:rPr>
          <w:rStyle w:val="StyleUnderline"/>
          <w:rFonts w:ascii="Georgia" w:hAnsi="Georgia"/>
          <w:sz w:val="24"/>
          <w:highlight w:val="green"/>
        </w:rPr>
        <w:t>His proof is</w:t>
      </w:r>
      <w:r w:rsidRPr="00051B6A">
        <w:rPr>
          <w:rStyle w:val="StyleUnderline"/>
          <w:rFonts w:ascii="Georgia" w:hAnsi="Georgia"/>
          <w:sz w:val="24"/>
        </w:rPr>
        <w:t xml:space="preserve"> </w:t>
      </w:r>
      <w:r w:rsidRPr="00306C73">
        <w:rPr>
          <w:rStyle w:val="StyleUnderline"/>
          <w:rFonts w:ascii="Georgia" w:hAnsi="Georgia"/>
          <w:sz w:val="12"/>
        </w:rPr>
        <w:t>that there has been</w:t>
      </w:r>
      <w:r w:rsidRPr="00051B6A">
        <w:rPr>
          <w:rStyle w:val="StyleUnderline"/>
          <w:rFonts w:ascii="Georgia" w:hAnsi="Georgia"/>
          <w:sz w:val="24"/>
        </w:rPr>
        <w:t xml:space="preserve"> </w:t>
      </w:r>
      <w:r w:rsidRPr="00051B6A">
        <w:rPr>
          <w:rStyle w:val="StyleUnderline"/>
          <w:rFonts w:ascii="Georgia" w:hAnsi="Georgia"/>
          <w:sz w:val="24"/>
          <w:highlight w:val="green"/>
        </w:rPr>
        <w:t xml:space="preserve">no major war </w:t>
      </w:r>
      <w:r w:rsidRPr="00051B6A">
        <w:rPr>
          <w:rStyle w:val="StyleUnderline"/>
          <w:rFonts w:ascii="Georgia" w:hAnsi="Georgia"/>
          <w:sz w:val="12"/>
        </w:rPr>
        <w:t>among the great powers</w:t>
      </w:r>
      <w:r w:rsidRPr="00051B6A">
        <w:rPr>
          <w:rStyle w:val="StyleUnderline"/>
          <w:rFonts w:ascii="Georgia" w:hAnsi="Georgia"/>
          <w:sz w:val="24"/>
        </w:rPr>
        <w:t xml:space="preserve"> </w:t>
      </w:r>
      <w:r w:rsidRPr="00051B6A">
        <w:rPr>
          <w:rStyle w:val="StyleUnderline"/>
          <w:rFonts w:ascii="Georgia" w:hAnsi="Georgia"/>
          <w:sz w:val="24"/>
          <w:highlight w:val="green"/>
        </w:rPr>
        <w:t>for 20 years</w:t>
      </w:r>
      <w:r w:rsidRPr="00051B6A">
        <w:rPr>
          <w:rFonts w:ascii="Georgia" w:hAnsi="Georgia"/>
          <w:highlight w:val="green"/>
        </w:rPr>
        <w:t>—</w:t>
      </w:r>
      <w:r w:rsidRPr="00051B6A">
        <w:rPr>
          <w:rStyle w:val="Emphasis"/>
          <w:rFonts w:ascii="Georgia" w:hAnsi="Georgia"/>
          <w:sz w:val="12"/>
        </w:rPr>
        <w:t>a historical period</w:t>
      </w:r>
      <w:r w:rsidRPr="00051B6A">
        <w:rPr>
          <w:rStyle w:val="Emphasis"/>
          <w:rFonts w:ascii="Georgia" w:hAnsi="Georgia"/>
          <w:sz w:val="24"/>
        </w:rPr>
        <w:t xml:space="preserve"> </w:t>
      </w:r>
      <w:r w:rsidRPr="00051B6A">
        <w:rPr>
          <w:rStyle w:val="Emphasis"/>
          <w:rFonts w:ascii="Georgia" w:hAnsi="Georgia"/>
          <w:sz w:val="24"/>
          <w:highlight w:val="green"/>
        </w:rPr>
        <w:t>that coincides with the American “unipolar” moment</w:t>
      </w:r>
      <w:r w:rsidRPr="00051B6A">
        <w:rPr>
          <w:rStyle w:val="Emphasis"/>
          <w:rFonts w:ascii="Georgia" w:hAnsi="Georgia"/>
          <w:sz w:val="24"/>
        </w:rPr>
        <w:t>.</w:t>
      </w:r>
      <w:r w:rsidRPr="00051B6A">
        <w:rPr>
          <w:rFonts w:ascii="Georgia" w:hAnsi="Georgia"/>
        </w:rPr>
        <w:t xml:space="preserve"> </w:t>
      </w:r>
      <w:r w:rsidRPr="00051B6A">
        <w:rPr>
          <w:rStyle w:val="StyleUnderline"/>
          <w:rFonts w:ascii="Georgia" w:hAnsi="Georgia"/>
          <w:sz w:val="12"/>
        </w:rPr>
        <w:t>This is very thin empirical evidence upon which to base a predictive theory of international relations.</w:t>
      </w:r>
      <w:r w:rsidRPr="00051B6A">
        <w:rPr>
          <w:rFonts w:ascii="Georgia" w:hAnsi="Georgia"/>
          <w:sz w:val="12"/>
        </w:rPr>
        <w:t xml:space="preserve"> Fettweis criticizes the realist and neorealist schools of thought, claiming that their adherents focus too narrowly on the past behavior of states in the international system. In his view, realists place too great an emphasis on power. Ideas and norms instead of power, he claims, provide structure to the international system. Classical geopolitical theorists such as Halford Mackinder, Alfred Thayer Mahan, Nicholas Spykman, and Colin Gray are dismissed by Fettweis in less than two pages, despite the fact that their analyses of great power politics and conflict have long been considered sound and frequently prescient.</w:t>
      </w:r>
      <w:r w:rsidRPr="00051B6A">
        <w:rPr>
          <w:rFonts w:ascii="Georgia" w:hAnsi="Georgia"/>
        </w:rPr>
        <w:t xml:space="preserve"> </w:t>
      </w:r>
      <w:r w:rsidRPr="00051B6A">
        <w:rPr>
          <w:rStyle w:val="StyleUnderline"/>
          <w:rFonts w:ascii="Georgia" w:hAnsi="Georgia"/>
          <w:sz w:val="24"/>
          <w:highlight w:val="green"/>
        </w:rPr>
        <w:t>Realists</w:t>
      </w:r>
      <w:r w:rsidRPr="00051B6A">
        <w:rPr>
          <w:rStyle w:val="StyleUnderline"/>
          <w:rFonts w:ascii="Georgia" w:hAnsi="Georgia"/>
          <w:sz w:val="24"/>
        </w:rPr>
        <w:t xml:space="preserve"> </w:t>
      </w:r>
      <w:r w:rsidRPr="00051B6A">
        <w:rPr>
          <w:rStyle w:val="StyleUnderline"/>
          <w:rFonts w:ascii="Georgia" w:hAnsi="Georgia"/>
          <w:sz w:val="12"/>
        </w:rPr>
        <w:t>and classical geopoliticians</w:t>
      </w:r>
      <w:r w:rsidRPr="00051B6A">
        <w:rPr>
          <w:rStyle w:val="StyleUnderline"/>
          <w:rFonts w:ascii="Georgia" w:hAnsi="Georgia"/>
          <w:sz w:val="24"/>
        </w:rPr>
        <w:t xml:space="preserve"> </w:t>
      </w:r>
      <w:r w:rsidRPr="00051B6A">
        <w:rPr>
          <w:rStyle w:val="StyleUnderline"/>
          <w:rFonts w:ascii="Georgia" w:hAnsi="Georgia"/>
          <w:sz w:val="24"/>
          <w:highlight w:val="green"/>
        </w:rPr>
        <w:t>have</w:t>
      </w:r>
      <w:r w:rsidRPr="00051B6A">
        <w:rPr>
          <w:rFonts w:ascii="Georgia" w:hAnsi="Georgia"/>
        </w:rPr>
        <w:t xml:space="preserve"> </w:t>
      </w:r>
      <w:r w:rsidRPr="00051B6A">
        <w:rPr>
          <w:rFonts w:ascii="Georgia" w:hAnsi="Georgia"/>
          <w:sz w:val="12"/>
        </w:rPr>
        <w:t>more than</w:t>
      </w:r>
      <w:r w:rsidRPr="00051B6A">
        <w:rPr>
          <w:rFonts w:ascii="Georgia" w:hAnsi="Georgia"/>
        </w:rPr>
        <w:t xml:space="preserve"> </w:t>
      </w:r>
      <w:r w:rsidRPr="00051B6A">
        <w:rPr>
          <w:rStyle w:val="Emphasis"/>
          <w:rFonts w:ascii="Georgia" w:hAnsi="Georgia"/>
          <w:sz w:val="24"/>
          <w:highlight w:val="green"/>
        </w:rPr>
        <w:t>2,000 years of</w:t>
      </w:r>
      <w:r w:rsidRPr="00051B6A">
        <w:rPr>
          <w:rStyle w:val="Emphasis"/>
          <w:rFonts w:ascii="Georgia" w:hAnsi="Georgia"/>
          <w:sz w:val="24"/>
        </w:rPr>
        <w:t xml:space="preserve"> </w:t>
      </w:r>
      <w:r w:rsidRPr="00051B6A">
        <w:rPr>
          <w:rStyle w:val="Emphasis"/>
          <w:rFonts w:ascii="Georgia" w:hAnsi="Georgia"/>
          <w:sz w:val="12"/>
        </w:rPr>
        <w:t>empirical</w:t>
      </w:r>
      <w:r w:rsidRPr="00051B6A">
        <w:rPr>
          <w:rStyle w:val="Emphasis"/>
          <w:rFonts w:ascii="Georgia" w:hAnsi="Georgia"/>
          <w:sz w:val="24"/>
        </w:rPr>
        <w:t xml:space="preserve"> </w:t>
      </w:r>
      <w:r w:rsidRPr="00051B6A">
        <w:rPr>
          <w:rStyle w:val="Emphasis"/>
          <w:rFonts w:ascii="Georgia" w:hAnsi="Georgia"/>
          <w:sz w:val="24"/>
          <w:highlight w:val="green"/>
        </w:rPr>
        <w:t>evidence</w:t>
      </w:r>
      <w:r w:rsidRPr="00051B6A">
        <w:rPr>
          <w:rFonts w:ascii="Georgia" w:hAnsi="Georgia"/>
        </w:rPr>
        <w:t xml:space="preserve"> </w:t>
      </w:r>
      <w:r w:rsidRPr="00051B6A">
        <w:rPr>
          <w:rStyle w:val="StyleUnderline"/>
          <w:rFonts w:ascii="Georgia" w:hAnsi="Georgia"/>
          <w:sz w:val="12"/>
        </w:rPr>
        <w:t>to support their theories of how states and empires behave and how the international system works. Ideas are important, but</w:t>
      </w:r>
      <w:r w:rsidRPr="00051B6A">
        <w:rPr>
          <w:rStyle w:val="StyleUnderline"/>
          <w:rFonts w:ascii="Georgia" w:hAnsi="Georgia"/>
          <w:sz w:val="24"/>
        </w:rPr>
        <w:t xml:space="preserve"> </w:t>
      </w:r>
      <w:r w:rsidRPr="00051B6A">
        <w:rPr>
          <w:rStyle w:val="StyleUnderline"/>
          <w:rFonts w:ascii="Georgia" w:hAnsi="Georgia"/>
          <w:sz w:val="24"/>
          <w:highlight w:val="green"/>
        </w:rPr>
        <w:t>power is the governing force</w:t>
      </w:r>
      <w:r w:rsidRPr="00051B6A">
        <w:rPr>
          <w:rStyle w:val="StyleUnderline"/>
          <w:rFonts w:ascii="Georgia" w:hAnsi="Georgia"/>
          <w:sz w:val="24"/>
        </w:rPr>
        <w:t xml:space="preserve"> </w:t>
      </w:r>
      <w:r w:rsidRPr="00051B6A">
        <w:rPr>
          <w:rStyle w:val="StyleUnderline"/>
          <w:rFonts w:ascii="Georgia" w:hAnsi="Georgia"/>
          <w:sz w:val="12"/>
        </w:rPr>
        <w:t>in international politics</w:t>
      </w:r>
      <w:r w:rsidRPr="00051B6A">
        <w:rPr>
          <w:rFonts w:ascii="Georgia" w:hAnsi="Georgia"/>
          <w:sz w:val="12"/>
        </w:rPr>
        <w:t xml:space="preserve">, and geography is the most permanent factor in the analysis of power. </w:t>
      </w:r>
      <w:r w:rsidRPr="00051B6A">
        <w:rPr>
          <w:rStyle w:val="StyleUnderline"/>
          <w:rFonts w:ascii="Georgia" w:hAnsi="Georgia"/>
          <w:sz w:val="12"/>
        </w:rPr>
        <w:t>Fettweis makes much of the fact that</w:t>
      </w:r>
      <w:r w:rsidRPr="00051B6A">
        <w:rPr>
          <w:rFonts w:ascii="Georgia" w:hAnsi="Georgia"/>
          <w:sz w:val="12"/>
        </w:rPr>
        <w:t xml:space="preserve"> the countries of Western and Central </w:t>
      </w:r>
      <w:r w:rsidRPr="00051B6A">
        <w:rPr>
          <w:rStyle w:val="StyleUnderline"/>
          <w:rFonts w:ascii="Georgia" w:hAnsi="Georgia"/>
          <w:sz w:val="12"/>
        </w:rPr>
        <w:t>Europe</w:t>
      </w:r>
      <w:r w:rsidRPr="00051B6A">
        <w:rPr>
          <w:rFonts w:ascii="Georgia" w:hAnsi="Georgia"/>
          <w:sz w:val="12"/>
        </w:rPr>
        <w:t xml:space="preserve">, which waged war against each other repeatedly for nearly 400 years, </w:t>
      </w:r>
      <w:r w:rsidRPr="00051B6A">
        <w:rPr>
          <w:rStyle w:val="StyleUnderline"/>
          <w:rFonts w:ascii="Georgia" w:hAnsi="Georgia"/>
          <w:sz w:val="12"/>
        </w:rPr>
        <w:t>are at peace</w:t>
      </w:r>
      <w:r w:rsidRPr="00051B6A">
        <w:rPr>
          <w:rFonts w:ascii="Georgia" w:hAnsi="Georgia"/>
          <w:sz w:val="12"/>
        </w:rPr>
        <w:t xml:space="preserve">, and claims that there is little likelihood that they will ever again wage war against each other. Even if the latter assertion turns out to be true, </w:t>
      </w:r>
      <w:r w:rsidRPr="00051B6A">
        <w:rPr>
          <w:rStyle w:val="StyleUnderline"/>
          <w:rFonts w:ascii="Georgia" w:hAnsi="Georgia"/>
          <w:sz w:val="12"/>
        </w:rPr>
        <w:t>that does not mean that the end of major war is in sight.</w:t>
      </w:r>
      <w:r w:rsidRPr="00051B6A">
        <w:rPr>
          <w:rFonts w:ascii="Georgia" w:hAnsi="Georgia"/>
          <w:sz w:val="12"/>
        </w:rPr>
        <w:t xml:space="preserve"> Throughout history, some peoples and empires that previously waged war for one reason or another became pacific without producing worldwide perpetual peace: the Mongols, Saracens, Ottomans, Dutch, Venetians, and the Spanish Empire come immediately to mind. A Europe at peace does not translate to an Asia, Africa, and Middle East at peace. In a world in which major wars are obsolete,</w:t>
      </w:r>
      <w:r w:rsidRPr="00051B6A">
        <w:rPr>
          <w:rFonts w:ascii="Georgia" w:hAnsi="Georgia"/>
        </w:rPr>
        <w:t xml:space="preserve"> </w:t>
      </w:r>
      <w:r w:rsidRPr="00051B6A">
        <w:rPr>
          <w:rStyle w:val="StyleUnderline"/>
          <w:rFonts w:ascii="Georgia" w:hAnsi="Georgia"/>
          <w:sz w:val="24"/>
          <w:highlight w:val="green"/>
        </w:rPr>
        <w:t>Fettweis believes the U</w:t>
      </w:r>
      <w:r w:rsidRPr="00051B6A">
        <w:rPr>
          <w:rFonts w:ascii="Georgia" w:hAnsi="Georgia"/>
          <w:sz w:val="12"/>
        </w:rPr>
        <w:t>nited</w:t>
      </w:r>
      <w:r w:rsidRPr="00051B6A">
        <w:rPr>
          <w:rFonts w:ascii="Georgia" w:hAnsi="Georgia"/>
        </w:rPr>
        <w:t xml:space="preserve"> </w:t>
      </w:r>
      <w:r w:rsidRPr="00051B6A">
        <w:rPr>
          <w:rStyle w:val="StyleUnderline"/>
          <w:rFonts w:ascii="Georgia" w:hAnsi="Georgia"/>
          <w:sz w:val="24"/>
          <w:highlight w:val="green"/>
        </w:rPr>
        <w:t>S</w:t>
      </w:r>
      <w:r w:rsidRPr="00051B6A">
        <w:rPr>
          <w:rFonts w:ascii="Georgia" w:hAnsi="Georgia"/>
          <w:sz w:val="12"/>
        </w:rPr>
        <w:t xml:space="preserve">tates </w:t>
      </w:r>
      <w:r w:rsidRPr="00051B6A">
        <w:rPr>
          <w:rStyle w:val="StyleUnderline"/>
          <w:rFonts w:ascii="Georgia" w:hAnsi="Georgia"/>
          <w:sz w:val="24"/>
          <w:highlight w:val="green"/>
        </w:rPr>
        <w:t>needs to</w:t>
      </w:r>
      <w:r w:rsidRPr="00051B6A">
        <w:rPr>
          <w:rFonts w:ascii="Georgia" w:hAnsi="Georgia"/>
          <w:highlight w:val="green"/>
        </w:rPr>
        <w:t xml:space="preserve"> </w:t>
      </w:r>
      <w:r w:rsidRPr="00051B6A">
        <w:rPr>
          <w:rStyle w:val="StyleUnderline"/>
          <w:rFonts w:ascii="Georgia" w:hAnsi="Georgia"/>
          <w:sz w:val="24"/>
          <w:highlight w:val="green"/>
        </w:rPr>
        <w:t>adjust its grand strategy</w:t>
      </w:r>
      <w:r w:rsidRPr="00051B6A">
        <w:rPr>
          <w:rStyle w:val="StyleUnderline"/>
          <w:rFonts w:ascii="Georgia" w:hAnsi="Georgia"/>
          <w:sz w:val="24"/>
        </w:rPr>
        <w:t xml:space="preserve"> </w:t>
      </w:r>
      <w:r w:rsidRPr="00051B6A">
        <w:rPr>
          <w:rStyle w:val="StyleUnderline"/>
          <w:rFonts w:ascii="Georgia" w:hAnsi="Georgia"/>
          <w:sz w:val="12"/>
        </w:rPr>
        <w:t>from vigorous internationalism</w:t>
      </w:r>
      <w:r w:rsidRPr="00051B6A">
        <w:rPr>
          <w:rStyle w:val="StyleUnderline"/>
          <w:rFonts w:ascii="Georgia" w:hAnsi="Georgia"/>
          <w:sz w:val="24"/>
        </w:rPr>
        <w:t xml:space="preserve"> </w:t>
      </w:r>
      <w:r w:rsidRPr="00051B6A">
        <w:rPr>
          <w:rStyle w:val="StyleUnderline"/>
          <w:rFonts w:ascii="Georgia" w:hAnsi="Georgia"/>
          <w:sz w:val="24"/>
          <w:highlight w:val="green"/>
        </w:rPr>
        <w:t>to</w:t>
      </w:r>
      <w:r w:rsidRPr="00051B6A">
        <w:rPr>
          <w:rStyle w:val="StyleUnderline"/>
          <w:rFonts w:ascii="Georgia" w:hAnsi="Georgia"/>
          <w:sz w:val="24"/>
        </w:rPr>
        <w:t xml:space="preserve"> </w:t>
      </w:r>
      <w:r w:rsidRPr="00051B6A">
        <w:rPr>
          <w:rStyle w:val="StyleUnderline"/>
          <w:rFonts w:ascii="Georgia" w:hAnsi="Georgia"/>
          <w:sz w:val="12"/>
        </w:rPr>
        <w:t>strategic</w:t>
      </w:r>
      <w:r w:rsidRPr="00051B6A">
        <w:rPr>
          <w:rStyle w:val="StyleUnderline"/>
          <w:rFonts w:ascii="Georgia" w:hAnsi="Georgia"/>
          <w:sz w:val="24"/>
        </w:rPr>
        <w:t xml:space="preserve"> </w:t>
      </w:r>
      <w:r w:rsidRPr="00051B6A">
        <w:rPr>
          <w:rStyle w:val="StyleUnderline"/>
          <w:rFonts w:ascii="Georgia" w:hAnsi="Georgia"/>
          <w:sz w:val="24"/>
          <w:highlight w:val="green"/>
        </w:rPr>
        <w:t>restraint</w:t>
      </w:r>
      <w:r w:rsidRPr="00051B6A">
        <w:rPr>
          <w:rFonts w:ascii="Georgia" w:hAnsi="Georgia"/>
        </w:rPr>
        <w:t xml:space="preserve">. </w:t>
      </w:r>
      <w:r w:rsidRPr="00051B6A">
        <w:rPr>
          <w:rFonts w:ascii="Georgia" w:hAnsi="Georgia"/>
          <w:sz w:val="12"/>
        </w:rPr>
        <w:t xml:space="preserve">His specific recommendations include the removal of all U.S. military forces from Europe; an end to our bilateral security guarantees to Japan and South Korea; an end to our alliance with Israel; an indifference to the balance of power on the Eurasian landmass; a law enforcement approach to terrorism; a drastic cut in military spending; a much smaller Navy; and the abolition of regional combatant commands. What </w:t>
      </w:r>
      <w:r w:rsidRPr="00051B6A">
        <w:rPr>
          <w:rStyle w:val="StyleUnderline"/>
          <w:rFonts w:ascii="Georgia" w:hAnsi="Georgia"/>
          <w:sz w:val="12"/>
        </w:rPr>
        <w:t>Fettweis is proposing</w:t>
      </w:r>
      <w:r w:rsidRPr="00051B6A">
        <w:rPr>
          <w:rFonts w:ascii="Georgia" w:hAnsi="Georgia"/>
          <w:sz w:val="12"/>
        </w:rPr>
        <w:t xml:space="preserve"> is effectively </w:t>
      </w:r>
      <w:r w:rsidRPr="00051B6A">
        <w:rPr>
          <w:rStyle w:val="StyleUnderline"/>
          <w:rFonts w:ascii="Georgia" w:hAnsi="Georgia"/>
          <w:sz w:val="12"/>
        </w:rPr>
        <w:t>an end to</w:t>
      </w:r>
      <w:r w:rsidRPr="00051B6A">
        <w:rPr>
          <w:rFonts w:ascii="Georgia" w:hAnsi="Georgia"/>
          <w:sz w:val="12"/>
        </w:rPr>
        <w:t xml:space="preserve"> what Walter Russell Mead calls “</w:t>
      </w:r>
      <w:r w:rsidRPr="00051B6A">
        <w:rPr>
          <w:rStyle w:val="StyleUnderline"/>
          <w:rFonts w:ascii="Georgia" w:hAnsi="Georgia"/>
          <w:sz w:val="24"/>
          <w:highlight w:val="green"/>
        </w:rPr>
        <w:t xml:space="preserve">the maritime </w:t>
      </w:r>
      <w:r w:rsidRPr="00051B6A">
        <w:rPr>
          <w:rStyle w:val="StyleUnderline"/>
          <w:rFonts w:ascii="Georgia" w:hAnsi="Georgia"/>
          <w:sz w:val="12"/>
        </w:rPr>
        <w:t>world</w:t>
      </w:r>
      <w:r w:rsidRPr="00051B6A">
        <w:rPr>
          <w:rStyle w:val="StyleUnderline"/>
          <w:rFonts w:ascii="Georgia" w:hAnsi="Georgia"/>
          <w:sz w:val="24"/>
        </w:rPr>
        <w:t xml:space="preserve"> </w:t>
      </w:r>
      <w:r w:rsidRPr="00051B6A">
        <w:rPr>
          <w:rStyle w:val="StyleUnderline"/>
          <w:rFonts w:ascii="Georgia" w:hAnsi="Georgia"/>
          <w:sz w:val="24"/>
          <w:highlight w:val="green"/>
        </w:rPr>
        <w:t>order</w:t>
      </w:r>
      <w:r w:rsidRPr="00051B6A">
        <w:rPr>
          <w:rFonts w:ascii="Georgia" w:hAnsi="Georgia"/>
          <w:sz w:val="12"/>
        </w:rPr>
        <w:t xml:space="preserve">” that was established by Great Britain and maintained first by the British Empire and then by the United States. </w:t>
      </w:r>
      <w:r w:rsidRPr="00051B6A">
        <w:rPr>
          <w:rStyle w:val="StyleUnderline"/>
          <w:rFonts w:ascii="Georgia" w:hAnsi="Georgia"/>
          <w:sz w:val="12"/>
        </w:rPr>
        <w:t>It is a world order that</w:t>
      </w:r>
      <w:r w:rsidRPr="00051B6A">
        <w:rPr>
          <w:rStyle w:val="StyleUnderline"/>
          <w:rFonts w:ascii="Georgia" w:hAnsi="Georgia"/>
          <w:sz w:val="24"/>
        </w:rPr>
        <w:t xml:space="preserve"> </w:t>
      </w:r>
      <w:r w:rsidRPr="00051B6A">
        <w:rPr>
          <w:rStyle w:val="StyleUnderline"/>
          <w:rFonts w:ascii="Georgia" w:hAnsi="Georgia"/>
          <w:sz w:val="24"/>
          <w:highlight w:val="green"/>
        </w:rPr>
        <w:t>has defeated</w:t>
      </w:r>
      <w:r w:rsidRPr="00051B6A">
        <w:rPr>
          <w:rStyle w:val="StyleUnderline"/>
          <w:rFonts w:ascii="Georgia" w:hAnsi="Georgia"/>
          <w:sz w:val="24"/>
        </w:rPr>
        <w:t xml:space="preserve"> </w:t>
      </w:r>
      <w:r w:rsidRPr="00051B6A">
        <w:rPr>
          <w:rStyle w:val="StyleUnderline"/>
          <w:rFonts w:ascii="Georgia" w:hAnsi="Georgia"/>
          <w:sz w:val="12"/>
        </w:rPr>
        <w:t>repeated</w:t>
      </w:r>
      <w:r w:rsidRPr="00051B6A">
        <w:rPr>
          <w:rStyle w:val="StyleUnderline"/>
          <w:rFonts w:ascii="Georgia" w:hAnsi="Georgia"/>
          <w:sz w:val="24"/>
        </w:rPr>
        <w:t xml:space="preserve"> </w:t>
      </w:r>
      <w:r w:rsidRPr="00051B6A">
        <w:rPr>
          <w:rStyle w:val="StyleUnderline"/>
          <w:rFonts w:ascii="Georgia" w:hAnsi="Georgia"/>
          <w:sz w:val="24"/>
          <w:highlight w:val="green"/>
        </w:rPr>
        <w:t>challenges by potential hegemonic powers</w:t>
      </w:r>
      <w:r w:rsidRPr="00051B6A">
        <w:rPr>
          <w:rStyle w:val="StyleUnderline"/>
          <w:rFonts w:ascii="Georgia" w:hAnsi="Georgia"/>
          <w:sz w:val="24"/>
        </w:rPr>
        <w:t xml:space="preserve"> </w:t>
      </w:r>
      <w:r w:rsidRPr="00051B6A">
        <w:rPr>
          <w:rStyle w:val="StyleUnderline"/>
          <w:rFonts w:ascii="Georgia" w:hAnsi="Georgia"/>
          <w:sz w:val="12"/>
        </w:rPr>
        <w:t>and resulted in an unprecedented spread of prosperity and freedom</w:t>
      </w:r>
      <w:r w:rsidRPr="00051B6A">
        <w:rPr>
          <w:rFonts w:ascii="Georgia" w:hAnsi="Georgia"/>
          <w:sz w:val="12"/>
        </w:rPr>
        <w:t>.</w:t>
      </w:r>
      <w:r w:rsidRPr="00051B6A">
        <w:rPr>
          <w:rFonts w:ascii="Georgia" w:hAnsi="Georgia"/>
        </w:rPr>
        <w:t xml:space="preserve"> </w:t>
      </w:r>
      <w:r w:rsidRPr="00051B6A">
        <w:rPr>
          <w:rStyle w:val="StyleUnderline"/>
          <w:rFonts w:ascii="Georgia" w:hAnsi="Georgia"/>
          <w:sz w:val="24"/>
          <w:highlight w:val="green"/>
        </w:rPr>
        <w:t>But</w:t>
      </w:r>
      <w:r w:rsidRPr="00051B6A">
        <w:rPr>
          <w:rStyle w:val="StyleUnderline"/>
          <w:rFonts w:ascii="Georgia" w:hAnsi="Georgia"/>
          <w:sz w:val="24"/>
        </w:rPr>
        <w:t xml:space="preserve"> </w:t>
      </w:r>
      <w:r w:rsidRPr="00051B6A">
        <w:rPr>
          <w:rStyle w:val="StyleUnderline"/>
          <w:rFonts w:ascii="Georgia" w:hAnsi="Georgia"/>
          <w:sz w:val="12"/>
        </w:rPr>
        <w:t>all of</w:t>
      </w:r>
      <w:r w:rsidRPr="00051B6A">
        <w:rPr>
          <w:rStyle w:val="StyleUnderline"/>
          <w:rFonts w:ascii="Georgia" w:hAnsi="Georgia"/>
          <w:sz w:val="24"/>
        </w:rPr>
        <w:t xml:space="preserve"> </w:t>
      </w:r>
      <w:r w:rsidRPr="00051B6A">
        <w:rPr>
          <w:rStyle w:val="StyleUnderline"/>
          <w:rFonts w:ascii="Georgia" w:hAnsi="Georgia"/>
          <w:sz w:val="24"/>
          <w:highlight w:val="green"/>
        </w:rPr>
        <w:t>that, we are assured, is in the past. China poses no threat. The U</w:t>
      </w:r>
      <w:r w:rsidRPr="00051B6A">
        <w:rPr>
          <w:rFonts w:ascii="Georgia" w:hAnsi="Georgia"/>
          <w:sz w:val="12"/>
        </w:rPr>
        <w:t xml:space="preserve">nited </w:t>
      </w:r>
      <w:r w:rsidRPr="00051B6A">
        <w:rPr>
          <w:rStyle w:val="StyleUnderline"/>
          <w:rFonts w:ascii="Georgia" w:hAnsi="Georgia"/>
          <w:sz w:val="24"/>
          <w:highlight w:val="green"/>
        </w:rPr>
        <w:t>S</w:t>
      </w:r>
      <w:r w:rsidRPr="00051B6A">
        <w:rPr>
          <w:rFonts w:ascii="Georgia" w:hAnsi="Georgia"/>
          <w:sz w:val="12"/>
        </w:rPr>
        <w:t>tates</w:t>
      </w:r>
      <w:r w:rsidRPr="00051B6A">
        <w:rPr>
          <w:rFonts w:ascii="Georgia" w:hAnsi="Georgia"/>
        </w:rPr>
        <w:t xml:space="preserve"> </w:t>
      </w:r>
      <w:r w:rsidRPr="00051B6A">
        <w:rPr>
          <w:rStyle w:val="StyleUnderline"/>
          <w:rFonts w:ascii="Georgia" w:hAnsi="Georgia"/>
          <w:sz w:val="24"/>
          <w:highlight w:val="green"/>
        </w:rPr>
        <w:t>can</w:t>
      </w:r>
      <w:r w:rsidRPr="00051B6A">
        <w:rPr>
          <w:rStyle w:val="StyleUnderline"/>
          <w:rFonts w:ascii="Georgia" w:hAnsi="Georgia"/>
          <w:sz w:val="24"/>
        </w:rPr>
        <w:t xml:space="preserve"> </w:t>
      </w:r>
      <w:r w:rsidRPr="00051B6A">
        <w:rPr>
          <w:rStyle w:val="StyleUnderline"/>
          <w:rFonts w:ascii="Georgia" w:hAnsi="Georgia"/>
          <w:sz w:val="12"/>
        </w:rPr>
        <w:t>safely</w:t>
      </w:r>
      <w:r w:rsidRPr="00051B6A">
        <w:rPr>
          <w:rStyle w:val="StyleUnderline"/>
          <w:rFonts w:ascii="Georgia" w:hAnsi="Georgia"/>
          <w:sz w:val="24"/>
        </w:rPr>
        <w:t xml:space="preserve"> </w:t>
      </w:r>
      <w:r w:rsidRPr="00051B6A">
        <w:rPr>
          <w:rStyle w:val="StyleUnderline"/>
          <w:rFonts w:ascii="Georgia" w:hAnsi="Georgia"/>
          <w:sz w:val="24"/>
          <w:highlight w:val="green"/>
        </w:rPr>
        <w:t>withdraw</w:t>
      </w:r>
      <w:r w:rsidRPr="00051B6A">
        <w:rPr>
          <w:rStyle w:val="StyleUnderline"/>
          <w:rFonts w:ascii="Georgia" w:hAnsi="Georgia"/>
          <w:sz w:val="24"/>
        </w:rPr>
        <w:t xml:space="preserve"> </w:t>
      </w:r>
      <w:r w:rsidRPr="00051B6A">
        <w:rPr>
          <w:rStyle w:val="StyleUnderline"/>
          <w:rFonts w:ascii="Georgia" w:hAnsi="Georgia"/>
          <w:sz w:val="12"/>
        </w:rPr>
        <w:t>from Eurasia</w:t>
      </w:r>
      <w:r w:rsidRPr="00051B6A">
        <w:rPr>
          <w:rFonts w:ascii="Georgia" w:hAnsi="Georgia"/>
          <w:sz w:val="12"/>
        </w:rPr>
        <w:t>. The power vacuum will remain unfilled.</w:t>
      </w:r>
      <w:r w:rsidRPr="00051B6A">
        <w:rPr>
          <w:rFonts w:ascii="Georgia" w:hAnsi="Georgia"/>
        </w:rPr>
        <w:t xml:space="preserve"> </w:t>
      </w:r>
      <w:r w:rsidRPr="00051B6A">
        <w:rPr>
          <w:rStyle w:val="Emphasis"/>
          <w:rFonts w:ascii="Georgia" w:hAnsi="Georgia"/>
          <w:sz w:val="24"/>
          <w:highlight w:val="green"/>
        </w:rPr>
        <w:t>Fettweis needs</w:t>
      </w:r>
      <w:r w:rsidRPr="00051B6A">
        <w:rPr>
          <w:rStyle w:val="Emphasis"/>
          <w:rFonts w:ascii="Georgia" w:hAnsi="Georgia"/>
          <w:sz w:val="24"/>
        </w:rPr>
        <w:t xml:space="preserve"> </w:t>
      </w:r>
      <w:r w:rsidRPr="00051B6A">
        <w:rPr>
          <w:rStyle w:val="Emphasis"/>
          <w:rFonts w:ascii="Georgia" w:hAnsi="Georgia"/>
          <w:sz w:val="12"/>
        </w:rPr>
        <w:t>a dose of</w:t>
      </w:r>
      <w:r w:rsidRPr="00051B6A">
        <w:rPr>
          <w:rStyle w:val="Emphasis"/>
          <w:rFonts w:ascii="Georgia" w:hAnsi="Georgia"/>
          <w:sz w:val="24"/>
        </w:rPr>
        <w:t xml:space="preserve"> </w:t>
      </w:r>
      <w:r w:rsidRPr="00051B6A">
        <w:rPr>
          <w:rStyle w:val="Emphasis"/>
          <w:rFonts w:ascii="Georgia" w:hAnsi="Georgia"/>
          <w:sz w:val="24"/>
          <w:highlight w:val="green"/>
        </w:rPr>
        <w:t>humility</w:t>
      </w:r>
      <w:r w:rsidRPr="00051B6A">
        <w:rPr>
          <w:rFonts w:ascii="Georgia" w:hAnsi="Georgia"/>
          <w:sz w:val="12"/>
        </w:rPr>
        <w:t>. Sir Halford Mackinder, the greatest of all geopoliticians, was referring to visionaries and liberal idealists like Fettweis when he cautioned, “He would be a sanguine man . . . who would trust the future peace of the world to a change in the mentality of any nation.” Most profoundly, General Douglas MacArthur, who knew a little bit more about war and international conflict than Fettweis, reminded the cadets at West Point in 1962 that “only the dead have seen the end of war.”</w:t>
      </w:r>
    </w:p>
    <w:p w:rsidR="00051B6A" w:rsidRPr="00306C73" w:rsidRDefault="00051B6A" w:rsidP="001D509E">
      <w:pPr>
        <w:pStyle w:val="Heading4"/>
        <w:spacing w:before="0" w:line="240" w:lineRule="auto"/>
        <w:rPr>
          <w:rFonts w:ascii="Georgia" w:eastAsia="Times New Roman" w:hAnsi="Georgia" w:cs="Times New Roman"/>
          <w:b w:val="0"/>
          <w:sz w:val="24"/>
          <w:u w:val="single"/>
        </w:rPr>
      </w:pPr>
      <w:r w:rsidRPr="003A250A">
        <w:rPr>
          <w:rFonts w:ascii="Georgia" w:hAnsi="Georgia"/>
          <w:b w:val="0"/>
          <w:sz w:val="24"/>
        </w:rPr>
        <w:t xml:space="preserve">Strong Mexican cartels facilitate </w:t>
      </w:r>
      <w:r w:rsidRPr="003A250A">
        <w:rPr>
          <w:rFonts w:ascii="Georgia" w:hAnsi="Georgia"/>
          <w:sz w:val="24"/>
          <w:u w:val="single"/>
        </w:rPr>
        <w:t>WMD terror attacks</w:t>
      </w:r>
      <w:r w:rsidRPr="003A250A">
        <w:rPr>
          <w:rFonts w:ascii="Georgia" w:hAnsi="Georgia"/>
          <w:b w:val="0"/>
          <w:sz w:val="24"/>
        </w:rPr>
        <w:t xml:space="preserve"> in the US—the threat is </w:t>
      </w:r>
      <w:r w:rsidRPr="003A250A">
        <w:rPr>
          <w:rFonts w:ascii="Georgia" w:hAnsi="Georgia"/>
          <w:sz w:val="24"/>
          <w:u w:val="single"/>
        </w:rPr>
        <w:t>significant</w:t>
      </w:r>
      <w:r w:rsidRPr="003A250A">
        <w:rPr>
          <w:rFonts w:ascii="Georgia" w:hAnsi="Georgia"/>
          <w:b w:val="0"/>
          <w:sz w:val="24"/>
        </w:rPr>
        <w:t xml:space="preserve"> and </w:t>
      </w:r>
      <w:r w:rsidRPr="003A250A">
        <w:rPr>
          <w:rFonts w:ascii="Georgia" w:hAnsi="Georgia"/>
          <w:sz w:val="24"/>
          <w:u w:val="single"/>
        </w:rPr>
        <w:t>underestimated</w:t>
      </w:r>
      <w:r w:rsidR="00306C73" w:rsidRPr="003A250A">
        <w:rPr>
          <w:rFonts w:ascii="Georgia" w:hAnsi="Georgia"/>
          <w:b w:val="0"/>
          <w:sz w:val="24"/>
          <w:u w:val="single"/>
        </w:rPr>
        <w:t xml:space="preserve">. </w:t>
      </w:r>
      <w:r w:rsidR="00306C73" w:rsidRPr="003A250A">
        <w:rPr>
          <w:rFonts w:ascii="Georgia" w:eastAsia="Calibri" w:hAnsi="Georgia"/>
          <w:bCs/>
          <w:sz w:val="24"/>
          <w:u w:val="single"/>
        </w:rPr>
        <w:t>Webster 15</w:t>
      </w:r>
      <w:r w:rsidR="00306C73">
        <w:rPr>
          <w:rStyle w:val="FootnoteReference"/>
          <w:rFonts w:ascii="Georgia" w:eastAsia="Calibri" w:hAnsi="Georgia"/>
          <w:bCs/>
          <w:u w:val="single"/>
        </w:rPr>
        <w:footnoteReference w:id="11"/>
      </w:r>
    </w:p>
    <w:p w:rsidR="00054A6A" w:rsidRPr="00054A6A" w:rsidRDefault="00051B6A" w:rsidP="00054A6A">
      <w:pPr>
        <w:ind w:left="720"/>
        <w:rPr>
          <w:rFonts w:ascii="Georgia" w:eastAsia="Calibri" w:hAnsi="Georgia"/>
        </w:rPr>
      </w:pPr>
      <w:r w:rsidRPr="00306C73">
        <w:rPr>
          <w:rFonts w:ascii="Georgia" w:eastAsia="Calibri" w:hAnsi="Georgia"/>
          <w:sz w:val="12"/>
        </w:rPr>
        <w:t xml:space="preserve">The spread of </w:t>
      </w:r>
      <w:r w:rsidRPr="00306C73">
        <w:rPr>
          <w:rStyle w:val="StyleUnderline"/>
          <w:rFonts w:ascii="Georgia" w:hAnsi="Georgia"/>
          <w:sz w:val="12"/>
        </w:rPr>
        <w:t>Mexican</w:t>
      </w:r>
      <w:r w:rsidRPr="00051B6A">
        <w:rPr>
          <w:rStyle w:val="StyleUnderline"/>
          <w:rFonts w:ascii="Georgia" w:hAnsi="Georgia"/>
          <w:sz w:val="24"/>
        </w:rPr>
        <w:t xml:space="preserve"> </w:t>
      </w:r>
      <w:r w:rsidRPr="00051B6A">
        <w:rPr>
          <w:rStyle w:val="StyleUnderline"/>
          <w:rFonts w:ascii="Georgia" w:hAnsi="Georgia"/>
          <w:sz w:val="24"/>
          <w:highlight w:val="green"/>
        </w:rPr>
        <w:t>Drug Cartels</w:t>
      </w:r>
      <w:r w:rsidRPr="00051B6A">
        <w:rPr>
          <w:rFonts w:ascii="Georgia" w:eastAsia="Calibri" w:hAnsi="Georgia"/>
        </w:rPr>
        <w:t xml:space="preserve"> </w:t>
      </w:r>
      <w:r w:rsidRPr="00306C73">
        <w:rPr>
          <w:rFonts w:ascii="Georgia" w:eastAsia="Calibri" w:hAnsi="Georgia"/>
          <w:sz w:val="12"/>
        </w:rPr>
        <w:t>(</w:t>
      </w:r>
      <w:r w:rsidRPr="00306C73">
        <w:rPr>
          <w:rStyle w:val="StyleUnderline"/>
          <w:rFonts w:ascii="Georgia" w:hAnsi="Georgia"/>
          <w:sz w:val="12"/>
        </w:rPr>
        <w:t>MDC's)</w:t>
      </w:r>
      <w:r w:rsidRPr="00306C73">
        <w:rPr>
          <w:rFonts w:ascii="Georgia" w:eastAsia="Calibri" w:hAnsi="Georgia"/>
          <w:sz w:val="12"/>
        </w:rPr>
        <w:t xml:space="preserve"> and other criminal organizations in Mexico and other Central and South American countries</w:t>
      </w:r>
      <w:r w:rsidRPr="00051B6A">
        <w:rPr>
          <w:rFonts w:ascii="Georgia" w:eastAsia="Calibri" w:hAnsi="Georgia"/>
        </w:rPr>
        <w:t xml:space="preserve"> </w:t>
      </w:r>
      <w:r w:rsidRPr="00051B6A">
        <w:rPr>
          <w:rStyle w:val="Emphasis"/>
          <w:rFonts w:ascii="Georgia" w:hAnsi="Georgia"/>
          <w:sz w:val="24"/>
          <w:highlight w:val="green"/>
        </w:rPr>
        <w:t>are beginning to join forces with</w:t>
      </w:r>
      <w:r w:rsidRPr="00051B6A">
        <w:rPr>
          <w:rStyle w:val="Emphasis"/>
          <w:rFonts w:ascii="Georgia" w:hAnsi="Georgia"/>
          <w:sz w:val="24"/>
        </w:rPr>
        <w:t xml:space="preserve"> </w:t>
      </w:r>
      <w:r w:rsidRPr="00306C73">
        <w:rPr>
          <w:rStyle w:val="Emphasis"/>
          <w:rFonts w:ascii="Georgia" w:hAnsi="Georgia"/>
          <w:sz w:val="12"/>
        </w:rPr>
        <w:t>terrorist groups like</w:t>
      </w:r>
      <w:r w:rsidRPr="00051B6A">
        <w:rPr>
          <w:rStyle w:val="Emphasis"/>
          <w:rFonts w:ascii="Georgia" w:hAnsi="Georgia"/>
          <w:sz w:val="24"/>
        </w:rPr>
        <w:t xml:space="preserve"> </w:t>
      </w:r>
      <w:r w:rsidRPr="00051B6A">
        <w:rPr>
          <w:rStyle w:val="Emphasis"/>
          <w:rFonts w:ascii="Georgia" w:hAnsi="Georgia"/>
          <w:sz w:val="24"/>
          <w:highlight w:val="green"/>
        </w:rPr>
        <w:t>ISIS</w:t>
      </w:r>
      <w:r w:rsidRPr="00306C73">
        <w:rPr>
          <w:rFonts w:ascii="Georgia" w:eastAsia="Calibri" w:hAnsi="Georgia"/>
          <w:sz w:val="12"/>
        </w:rPr>
        <w:t xml:space="preserve">.¶ Together they are tearing at the social, economic, and security fabric of our neighbors to the south. </w:t>
      </w:r>
      <w:r w:rsidRPr="00306C73">
        <w:rPr>
          <w:rStyle w:val="StyleUnderline"/>
          <w:rFonts w:ascii="Georgia" w:hAnsi="Georgia"/>
          <w:sz w:val="12"/>
        </w:rPr>
        <w:t>Powerful</w:t>
      </w:r>
      <w:r w:rsidRPr="00051B6A">
        <w:rPr>
          <w:rStyle w:val="StyleUnderline"/>
          <w:rFonts w:ascii="Georgia" w:hAnsi="Georgia"/>
          <w:sz w:val="24"/>
        </w:rPr>
        <w:t xml:space="preserve"> </w:t>
      </w:r>
      <w:r w:rsidRPr="00051B6A">
        <w:rPr>
          <w:rStyle w:val="StyleUnderline"/>
          <w:rFonts w:ascii="Georgia" w:hAnsi="Georgia"/>
          <w:sz w:val="24"/>
          <w:highlight w:val="green"/>
        </w:rPr>
        <w:t>MDC's</w:t>
      </w:r>
      <w:r w:rsidRPr="00051B6A">
        <w:rPr>
          <w:rStyle w:val="StyleUnderline"/>
          <w:rFonts w:ascii="Georgia" w:hAnsi="Georgia"/>
          <w:sz w:val="24"/>
        </w:rPr>
        <w:t xml:space="preserve"> </w:t>
      </w:r>
      <w:r w:rsidRPr="00306C73">
        <w:rPr>
          <w:rStyle w:val="StyleUnderline"/>
          <w:rFonts w:ascii="Georgia" w:hAnsi="Georgia"/>
          <w:sz w:val="12"/>
        </w:rPr>
        <w:t>are well resourced; these groups</w:t>
      </w:r>
      <w:r w:rsidRPr="00051B6A">
        <w:rPr>
          <w:rStyle w:val="StyleUnderline"/>
          <w:rFonts w:ascii="Georgia" w:hAnsi="Georgia"/>
          <w:sz w:val="24"/>
        </w:rPr>
        <w:t xml:space="preserve"> </w:t>
      </w:r>
      <w:r w:rsidRPr="00051B6A">
        <w:rPr>
          <w:rStyle w:val="StyleUnderline"/>
          <w:rFonts w:ascii="Georgia" w:hAnsi="Georgia"/>
          <w:sz w:val="24"/>
          <w:highlight w:val="green"/>
        </w:rPr>
        <w:t>traffic</w:t>
      </w:r>
      <w:r w:rsidRPr="00051B6A">
        <w:rPr>
          <w:rStyle w:val="StyleUnderline"/>
          <w:rFonts w:ascii="Georgia" w:hAnsi="Georgia"/>
          <w:sz w:val="24"/>
        </w:rPr>
        <w:t xml:space="preserve"> </w:t>
      </w:r>
      <w:r w:rsidRPr="00306C73">
        <w:rPr>
          <w:rStyle w:val="StyleUnderline"/>
          <w:rFonts w:ascii="Georgia" w:hAnsi="Georgia"/>
          <w:sz w:val="12"/>
        </w:rPr>
        <w:t>in drugs and humans. This includes smuggling into the U.S. heroin, cocaine,</w:t>
      </w:r>
      <w:r w:rsidRPr="00051B6A">
        <w:rPr>
          <w:rStyle w:val="StyleUnderline"/>
          <w:rFonts w:ascii="Georgia" w:hAnsi="Georgia"/>
          <w:sz w:val="24"/>
        </w:rPr>
        <w:t xml:space="preserve"> </w:t>
      </w:r>
      <w:r w:rsidRPr="00051B6A">
        <w:rPr>
          <w:rStyle w:val="StyleUnderline"/>
          <w:rFonts w:ascii="Georgia" w:hAnsi="Georgia"/>
          <w:sz w:val="24"/>
          <w:highlight w:val="green"/>
        </w:rPr>
        <w:t>marijuana</w:t>
      </w:r>
      <w:r w:rsidRPr="00051B6A">
        <w:rPr>
          <w:rStyle w:val="StyleUnderline"/>
          <w:rFonts w:ascii="Georgia" w:hAnsi="Georgia"/>
          <w:sz w:val="24"/>
        </w:rPr>
        <w:t xml:space="preserve">, </w:t>
      </w:r>
      <w:r w:rsidRPr="00306C73">
        <w:rPr>
          <w:rStyle w:val="StyleUnderline"/>
          <w:rFonts w:ascii="Georgia" w:hAnsi="Georgia"/>
          <w:sz w:val="12"/>
        </w:rPr>
        <w:t>counterfeit pharmaceuticals, methamphetamine – small arms and explosives, precursor chemicals, illegally mined gold, counterfeit goods, humans, and dangerous terrorists and contraband</w:t>
      </w:r>
      <w:r w:rsidRPr="00306C73">
        <w:rPr>
          <w:rFonts w:ascii="Georgia" w:eastAsia="Calibri" w:hAnsi="Georgia"/>
          <w:sz w:val="12"/>
        </w:rPr>
        <w:t xml:space="preserve">.¶ They engage in money laundering using many American banks, bribery of officials from both Mexico and the U.S., intimidation and threats to business owners and individuals and bloody assassinations which include beheadings every bit as horrible as the recently depicted murders of innocent journalist and christens seen on worldwide TV by ISIS . </w:t>
      </w:r>
      <w:r w:rsidRPr="00306C73">
        <w:rPr>
          <w:rStyle w:val="StyleUnderline"/>
          <w:rFonts w:ascii="Georgia" w:hAnsi="Georgia"/>
          <w:sz w:val="12"/>
        </w:rPr>
        <w:t xml:space="preserve">They threaten the very underpinnings of democracy itself: </w:t>
      </w:r>
      <w:r w:rsidRPr="00306C73">
        <w:rPr>
          <w:rFonts w:ascii="Georgia" w:eastAsia="Calibri" w:hAnsi="Georgia"/>
          <w:sz w:val="12"/>
        </w:rPr>
        <w:t>citizen safety, rule of law, and economic prosperity. And they pose a direct threat to the stability of our partners and an insidious risk to the security of our nation.¶ While there is growing recognition of the danger posed by transnational organized crime, it is often eclipsed by other concerns.¶ According to</w:t>
      </w:r>
      <w:r w:rsidRPr="00051B6A">
        <w:rPr>
          <w:rFonts w:ascii="Georgia" w:eastAsia="Calibri" w:hAnsi="Georgia"/>
        </w:rPr>
        <w:t xml:space="preserve"> </w:t>
      </w:r>
      <w:r w:rsidRPr="00051B6A">
        <w:rPr>
          <w:rStyle w:val="StyleUnderline"/>
          <w:rFonts w:ascii="Georgia" w:hAnsi="Georgia"/>
          <w:sz w:val="24"/>
          <w:highlight w:val="green"/>
        </w:rPr>
        <w:t>General</w:t>
      </w:r>
      <w:r w:rsidRPr="00051B6A">
        <w:rPr>
          <w:rFonts w:ascii="Georgia" w:eastAsia="Calibri" w:hAnsi="Georgia"/>
        </w:rPr>
        <w:t xml:space="preserve"> </w:t>
      </w:r>
      <w:r w:rsidRPr="00306C73">
        <w:rPr>
          <w:rFonts w:ascii="Georgia" w:eastAsia="Calibri" w:hAnsi="Georgia"/>
          <w:sz w:val="12"/>
        </w:rPr>
        <w:t xml:space="preserve">JOHN F. </w:t>
      </w:r>
      <w:r w:rsidRPr="00051B6A">
        <w:rPr>
          <w:rStyle w:val="StyleUnderline"/>
          <w:rFonts w:ascii="Georgia" w:hAnsi="Georgia"/>
          <w:sz w:val="24"/>
          <w:highlight w:val="green"/>
        </w:rPr>
        <w:t>KELLY</w:t>
      </w:r>
      <w:r w:rsidRPr="00306C73">
        <w:rPr>
          <w:rFonts w:ascii="Georgia" w:eastAsia="Calibri" w:hAnsi="Georgia"/>
          <w:sz w:val="12"/>
        </w:rPr>
        <w:t>, UNITED STATES MARINE CORPS COMMANDER of the UNITED STATES SOUTHERN COMMAND, who</w:t>
      </w:r>
      <w:r w:rsidRPr="00051B6A">
        <w:rPr>
          <w:rFonts w:ascii="Georgia" w:eastAsia="Calibri" w:hAnsi="Georgia"/>
        </w:rPr>
        <w:t xml:space="preserve"> </w:t>
      </w:r>
      <w:r w:rsidRPr="00051B6A">
        <w:rPr>
          <w:rStyle w:val="StyleUnderline"/>
          <w:rFonts w:ascii="Georgia" w:hAnsi="Georgia"/>
          <w:sz w:val="24"/>
          <w:highlight w:val="green"/>
        </w:rPr>
        <w:t>spoke before</w:t>
      </w:r>
      <w:r w:rsidRPr="00051B6A">
        <w:rPr>
          <w:rFonts w:ascii="Georgia" w:eastAsia="Calibri" w:hAnsi="Georgia"/>
        </w:rPr>
        <w:t xml:space="preserve"> </w:t>
      </w:r>
      <w:r w:rsidRPr="00306C73">
        <w:rPr>
          <w:rFonts w:ascii="Georgia" w:eastAsia="Calibri" w:hAnsi="Georgia"/>
          <w:sz w:val="12"/>
        </w:rPr>
        <w:t>the 114th</w:t>
      </w:r>
      <w:r w:rsidRPr="00051B6A">
        <w:rPr>
          <w:rFonts w:ascii="Georgia" w:eastAsia="Calibri" w:hAnsi="Georgia"/>
        </w:rPr>
        <w:t xml:space="preserve"> </w:t>
      </w:r>
      <w:r w:rsidRPr="00051B6A">
        <w:rPr>
          <w:rStyle w:val="StyleUnderline"/>
          <w:rFonts w:ascii="Georgia" w:hAnsi="Georgia"/>
          <w:sz w:val="24"/>
          <w:highlight w:val="green"/>
        </w:rPr>
        <w:t>CONGRESS</w:t>
      </w:r>
      <w:r w:rsidRPr="00051B6A">
        <w:rPr>
          <w:rFonts w:ascii="Georgia" w:eastAsia="Calibri" w:hAnsi="Georgia"/>
        </w:rPr>
        <w:t xml:space="preserve"> </w:t>
      </w:r>
      <w:r w:rsidRPr="00306C73">
        <w:rPr>
          <w:rFonts w:ascii="Georgia" w:eastAsia="Calibri" w:hAnsi="Georgia"/>
          <w:sz w:val="12"/>
        </w:rPr>
        <w:t>SENATE ARMED SERVICES COMMITTEE, "</w:t>
      </w:r>
      <w:r w:rsidRPr="00306C73">
        <w:rPr>
          <w:rStyle w:val="Emphasis"/>
          <w:rFonts w:ascii="Georgia" w:hAnsi="Georgia"/>
          <w:sz w:val="12"/>
        </w:rPr>
        <w:t xml:space="preserve">I believe </w:t>
      </w:r>
      <w:r w:rsidRPr="00051B6A">
        <w:rPr>
          <w:rStyle w:val="Emphasis"/>
          <w:rFonts w:ascii="Georgia" w:hAnsi="Georgia"/>
          <w:sz w:val="24"/>
          <w:highlight w:val="green"/>
        </w:rPr>
        <w:t>we are overlooking a significant security threat</w:t>
      </w:r>
      <w:r w:rsidRPr="00306C73">
        <w:rPr>
          <w:rFonts w:ascii="Georgia" w:hAnsi="Georgia"/>
          <w:sz w:val="12"/>
        </w:rPr>
        <w:t>."¶</w:t>
      </w:r>
      <w:r w:rsidRPr="00306C73">
        <w:rPr>
          <w:rFonts w:ascii="Georgia" w:eastAsia="Calibri" w:hAnsi="Georgia"/>
          <w:sz w:val="12"/>
        </w:rPr>
        <w:t xml:space="preserve"> </w:t>
      </w:r>
      <w:r w:rsidRPr="00306C73">
        <w:rPr>
          <w:rStyle w:val="StyleUnderline"/>
          <w:rFonts w:ascii="Georgia" w:hAnsi="Georgia"/>
          <w:sz w:val="12"/>
        </w:rPr>
        <w:t>Criminal organizations are constantly adapting their methods for trafficking across our borders</w:t>
      </w:r>
      <w:r w:rsidRPr="00306C73">
        <w:rPr>
          <w:rFonts w:ascii="Georgia" w:eastAsia="Calibri" w:hAnsi="Georgia"/>
          <w:sz w:val="12"/>
        </w:rPr>
        <w:t>. There are reports from intel sources around the world who believe that there are clear indications that the criminal</w:t>
      </w:r>
      <w:r w:rsidRPr="00051B6A">
        <w:rPr>
          <w:rFonts w:ascii="Georgia" w:eastAsia="Calibri" w:hAnsi="Georgia"/>
        </w:rPr>
        <w:t xml:space="preserve"> </w:t>
      </w:r>
      <w:r w:rsidRPr="00051B6A">
        <w:rPr>
          <w:rStyle w:val="StyleUnderline"/>
          <w:rFonts w:ascii="Georgia" w:hAnsi="Georgia"/>
          <w:sz w:val="24"/>
          <w:highlight w:val="green"/>
        </w:rPr>
        <w:t>networks involved in</w:t>
      </w:r>
      <w:r w:rsidRPr="00051B6A">
        <w:rPr>
          <w:rStyle w:val="StyleUnderline"/>
          <w:rFonts w:ascii="Georgia" w:hAnsi="Georgia"/>
          <w:sz w:val="24"/>
        </w:rPr>
        <w:t xml:space="preserve"> </w:t>
      </w:r>
      <w:r w:rsidRPr="00306C73">
        <w:rPr>
          <w:rStyle w:val="StyleUnderline"/>
          <w:rFonts w:ascii="Georgia" w:hAnsi="Georgia"/>
          <w:sz w:val="12"/>
        </w:rPr>
        <w:t xml:space="preserve">human and </w:t>
      </w:r>
      <w:r w:rsidRPr="00051B6A">
        <w:rPr>
          <w:rStyle w:val="StyleUnderline"/>
          <w:rFonts w:ascii="Georgia" w:hAnsi="Georgia"/>
          <w:sz w:val="24"/>
          <w:highlight w:val="green"/>
        </w:rPr>
        <w:t>drug trafficking</w:t>
      </w:r>
      <w:r w:rsidRPr="00051B6A">
        <w:rPr>
          <w:rStyle w:val="StyleUnderline"/>
          <w:rFonts w:ascii="Georgia" w:hAnsi="Georgia"/>
          <w:sz w:val="24"/>
        </w:rPr>
        <w:t xml:space="preserve"> </w:t>
      </w:r>
      <w:r w:rsidRPr="00306C73">
        <w:rPr>
          <w:rStyle w:val="StyleUnderline"/>
          <w:rFonts w:ascii="Georgia" w:hAnsi="Georgia"/>
          <w:sz w:val="12"/>
        </w:rPr>
        <w:t>are interested in supporting the efforts of terrorist groups, these networks</w:t>
      </w:r>
      <w:r w:rsidRPr="00051B6A">
        <w:rPr>
          <w:rStyle w:val="StyleUnderline"/>
          <w:rFonts w:ascii="Georgia" w:hAnsi="Georgia"/>
          <w:sz w:val="24"/>
        </w:rPr>
        <w:t xml:space="preserve"> </w:t>
      </w:r>
      <w:r w:rsidRPr="00051B6A">
        <w:rPr>
          <w:rStyle w:val="StyleUnderline"/>
          <w:rFonts w:ascii="Georgia" w:hAnsi="Georgia"/>
          <w:sz w:val="24"/>
          <w:highlight w:val="green"/>
        </w:rPr>
        <w:t>could</w:t>
      </w:r>
      <w:r w:rsidRPr="00051B6A">
        <w:rPr>
          <w:rStyle w:val="StyleUnderline"/>
          <w:rFonts w:ascii="Georgia" w:hAnsi="Georgia"/>
          <w:sz w:val="24"/>
        </w:rPr>
        <w:t xml:space="preserve"> </w:t>
      </w:r>
      <w:r w:rsidRPr="00306C73">
        <w:rPr>
          <w:rStyle w:val="StyleUnderline"/>
          <w:rFonts w:ascii="Georgia" w:hAnsi="Georgia"/>
          <w:sz w:val="12"/>
        </w:rPr>
        <w:t>unwittingly, or even wittingly,</w:t>
      </w:r>
      <w:r w:rsidRPr="00051B6A">
        <w:rPr>
          <w:rStyle w:val="StyleUnderline"/>
          <w:rFonts w:ascii="Georgia" w:hAnsi="Georgia"/>
          <w:sz w:val="24"/>
        </w:rPr>
        <w:t xml:space="preserve"> </w:t>
      </w:r>
      <w:r w:rsidRPr="00051B6A">
        <w:rPr>
          <w:rStyle w:val="Emphasis"/>
          <w:rFonts w:ascii="Georgia" w:hAnsi="Georgia"/>
          <w:sz w:val="24"/>
          <w:highlight w:val="green"/>
        </w:rPr>
        <w:t>facilitate</w:t>
      </w:r>
      <w:r w:rsidRPr="00051B6A">
        <w:rPr>
          <w:rStyle w:val="StyleUnderline"/>
          <w:rFonts w:ascii="Georgia" w:hAnsi="Georgia"/>
          <w:sz w:val="24"/>
          <w:highlight w:val="green"/>
        </w:rPr>
        <w:t xml:space="preserve"> the movement of terrorist</w:t>
      </w:r>
      <w:r w:rsidRPr="00051B6A">
        <w:rPr>
          <w:rStyle w:val="StyleUnderline"/>
          <w:rFonts w:ascii="Georgia" w:hAnsi="Georgia"/>
          <w:sz w:val="24"/>
        </w:rPr>
        <w:t xml:space="preserve"> </w:t>
      </w:r>
      <w:r w:rsidRPr="00306C73">
        <w:rPr>
          <w:rStyle w:val="StyleUnderline"/>
          <w:rFonts w:ascii="Georgia" w:hAnsi="Georgia"/>
          <w:sz w:val="12"/>
        </w:rPr>
        <w:t>operatives</w:t>
      </w:r>
      <w:r w:rsidRPr="00051B6A">
        <w:rPr>
          <w:rStyle w:val="StyleUnderline"/>
          <w:rFonts w:ascii="Georgia" w:hAnsi="Georgia"/>
          <w:sz w:val="24"/>
        </w:rPr>
        <w:t xml:space="preserve"> </w:t>
      </w:r>
      <w:r w:rsidRPr="00051B6A">
        <w:rPr>
          <w:rStyle w:val="StyleUnderline"/>
          <w:rFonts w:ascii="Georgia" w:hAnsi="Georgia"/>
          <w:sz w:val="24"/>
          <w:highlight w:val="green"/>
        </w:rPr>
        <w:t>or</w:t>
      </w:r>
      <w:r w:rsidRPr="00051B6A">
        <w:rPr>
          <w:rStyle w:val="StyleUnderline"/>
          <w:rFonts w:ascii="Georgia" w:hAnsi="Georgia"/>
          <w:sz w:val="24"/>
        </w:rPr>
        <w:t xml:space="preserve"> </w:t>
      </w:r>
      <w:r w:rsidRPr="00051B6A">
        <w:rPr>
          <w:rStyle w:val="Emphasis"/>
          <w:rFonts w:ascii="Georgia" w:hAnsi="Georgia"/>
          <w:sz w:val="24"/>
          <w:highlight w:val="green"/>
        </w:rPr>
        <w:t>w</w:t>
      </w:r>
      <w:r w:rsidRPr="00306C73">
        <w:rPr>
          <w:rStyle w:val="StyleUnderline"/>
          <w:rFonts w:ascii="Georgia" w:hAnsi="Georgia"/>
          <w:sz w:val="12"/>
        </w:rPr>
        <w:t>eapons of</w:t>
      </w:r>
      <w:r w:rsidRPr="00051B6A">
        <w:rPr>
          <w:rStyle w:val="StyleUnderline"/>
          <w:rFonts w:ascii="Georgia" w:hAnsi="Georgia"/>
          <w:sz w:val="24"/>
        </w:rPr>
        <w:t xml:space="preserve"> </w:t>
      </w:r>
      <w:r w:rsidRPr="00051B6A">
        <w:rPr>
          <w:rStyle w:val="Emphasis"/>
          <w:rFonts w:ascii="Georgia" w:hAnsi="Georgia"/>
          <w:sz w:val="24"/>
          <w:highlight w:val="green"/>
        </w:rPr>
        <w:t>m</w:t>
      </w:r>
      <w:r w:rsidRPr="00306C73">
        <w:rPr>
          <w:rStyle w:val="StyleUnderline"/>
          <w:rFonts w:ascii="Georgia" w:hAnsi="Georgia"/>
          <w:sz w:val="12"/>
        </w:rPr>
        <w:t>ass</w:t>
      </w:r>
      <w:r w:rsidRPr="00051B6A">
        <w:rPr>
          <w:rStyle w:val="StyleUnderline"/>
          <w:rFonts w:ascii="Georgia" w:hAnsi="Georgia"/>
          <w:sz w:val="24"/>
        </w:rPr>
        <w:t xml:space="preserve"> </w:t>
      </w:r>
      <w:r w:rsidRPr="00051B6A">
        <w:rPr>
          <w:rStyle w:val="Emphasis"/>
          <w:rFonts w:ascii="Georgia" w:hAnsi="Georgia"/>
          <w:sz w:val="24"/>
          <w:highlight w:val="green"/>
        </w:rPr>
        <w:t>d</w:t>
      </w:r>
      <w:r w:rsidRPr="00306C73">
        <w:rPr>
          <w:rStyle w:val="Emphasis"/>
          <w:rFonts w:ascii="Georgia" w:hAnsi="Georgia"/>
          <w:sz w:val="12"/>
        </w:rPr>
        <w:t>e</w:t>
      </w:r>
      <w:r w:rsidRPr="00306C73">
        <w:rPr>
          <w:rStyle w:val="StyleUnderline"/>
          <w:rFonts w:ascii="Georgia" w:hAnsi="Georgia"/>
          <w:sz w:val="24"/>
          <w:highlight w:val="green"/>
        </w:rPr>
        <w:t>s</w:t>
      </w:r>
      <w:r w:rsidRPr="00306C73">
        <w:rPr>
          <w:rStyle w:val="StyleUnderline"/>
          <w:rFonts w:ascii="Georgia" w:hAnsi="Georgia"/>
          <w:sz w:val="12"/>
        </w:rPr>
        <w:t>truction</w:t>
      </w:r>
      <w:r w:rsidRPr="00051B6A">
        <w:rPr>
          <w:rStyle w:val="StyleUnderline"/>
          <w:rFonts w:ascii="Georgia" w:hAnsi="Georgia"/>
          <w:sz w:val="24"/>
        </w:rPr>
        <w:t xml:space="preserve"> </w:t>
      </w:r>
      <w:r w:rsidRPr="00051B6A">
        <w:rPr>
          <w:rStyle w:val="StyleUnderline"/>
          <w:rFonts w:ascii="Georgia" w:hAnsi="Georgia"/>
          <w:sz w:val="24"/>
          <w:highlight w:val="green"/>
        </w:rPr>
        <w:t>toward our borders</w:t>
      </w:r>
      <w:r w:rsidRPr="00051B6A">
        <w:rPr>
          <w:rStyle w:val="StyleUnderline"/>
          <w:rFonts w:ascii="Georgia" w:hAnsi="Georgia"/>
          <w:sz w:val="24"/>
        </w:rPr>
        <w:t xml:space="preserve">. </w:t>
      </w:r>
      <w:r w:rsidRPr="00306C73">
        <w:rPr>
          <w:rFonts w:ascii="Georgia" w:eastAsia="Calibri" w:hAnsi="Georgia"/>
          <w:sz w:val="12"/>
        </w:rPr>
        <w:t>Potentially undetected and almost completely unrestricted. Some experts and American officials think some WMD's are already within our borders.¶ General Kelly reports that the drug trade – which is exacerbated by U.S. drug consumption – has wrought devastating consequences in many of our partner nations, degrading their civilian police and justice systems, corrupting their institutions, and contributing to a breakdown in citizen safety.¶ The general points out that the tentacles of global networks involved in narcotics and arms trafficking, human smuggling, illicit finance, and other types of illegal activity reach across Latin America and the Caribbean and into the United States, yet</w:t>
      </w:r>
      <w:r w:rsidRPr="00051B6A">
        <w:rPr>
          <w:rFonts w:ascii="Georgia" w:eastAsia="Calibri" w:hAnsi="Georgia"/>
        </w:rPr>
        <w:t xml:space="preserve"> </w:t>
      </w:r>
      <w:r w:rsidRPr="00051B6A">
        <w:rPr>
          <w:rStyle w:val="StyleUnderline"/>
          <w:rFonts w:ascii="Georgia" w:hAnsi="Georgia"/>
          <w:sz w:val="24"/>
          <w:highlight w:val="green"/>
        </w:rPr>
        <w:t xml:space="preserve">we continue to </w:t>
      </w:r>
      <w:r w:rsidRPr="00051B6A">
        <w:rPr>
          <w:rStyle w:val="Emphasis"/>
          <w:rFonts w:ascii="Georgia" w:hAnsi="Georgia"/>
          <w:sz w:val="24"/>
          <w:highlight w:val="green"/>
        </w:rPr>
        <w:t>underestimate the threat</w:t>
      </w:r>
      <w:r w:rsidRPr="00051B6A">
        <w:rPr>
          <w:rStyle w:val="StyleUnderline"/>
          <w:rFonts w:ascii="Georgia" w:hAnsi="Georgia"/>
          <w:sz w:val="24"/>
        </w:rPr>
        <w:t xml:space="preserve"> </w:t>
      </w:r>
      <w:r w:rsidRPr="00306C73">
        <w:rPr>
          <w:rStyle w:val="StyleUnderline"/>
          <w:rFonts w:ascii="Georgia" w:hAnsi="Georgia"/>
          <w:sz w:val="12"/>
        </w:rPr>
        <w:t>of transnational organized crime at significant and direct risk to our national security and that of our partner nations.</w:t>
      </w:r>
      <w:r w:rsidRPr="00306C73">
        <w:rPr>
          <w:rFonts w:ascii="Georgia" w:eastAsia="Calibri" w:hAnsi="Georgia"/>
          <w:sz w:val="12"/>
        </w:rPr>
        <w:t xml:space="preserve"> Unless confronted by an immediate, visible, or uncomfortable crisis, our nation's tendency is to take the security of the Western Hemisphere for granted. I believe this is a mistake.¶ In addition to thousands of Central Americans fleeing poverty and violence, foreign nationals from the Middle East including countries like Somalia, Bangladesh, Lebanon, and Pakistan are using the region's human smuggling networks to enter the United States.¶ While many are merely seeking economic opportunity or fleeing war, others are seeking to do us harm. Last year, ISIS adherents posted discussions on social media calling for the infiltration of the U.S. southern border.¶ The Texas Department of Public Safety, 2013 Threat Assessment Spotlighted that the Economic Citizenship Programs provides a quick path for foreign nationals to acquire citizenship. Of concern, these "cash for passport" programs could be exploited by criminals, terrorists, or other </w:t>
      </w:r>
      <w:r w:rsidRPr="00306C73">
        <w:rPr>
          <w:rFonts w:ascii="Georgia" w:hAnsi="Georgia"/>
          <w:sz w:val="12"/>
        </w:rPr>
        <w:t>nefarious actors to obtain freedom of movement, facilitate entry into the U.S., or launder illicitly gained funds.¶ Last year, almost half a million migrants from Central America and Mexico – including over 50,000 unaccompanied children (UAC) and families – were apprehended on our border, many fleeing violence, poverty, and the spreading influence of criminal networks and gangs. Assistant Secretary of State Roberta Jacobson testifie</w:t>
      </w:r>
      <w:r w:rsidRPr="00306C73">
        <w:rPr>
          <w:rFonts w:ascii="Georgia" w:eastAsia="Calibri" w:hAnsi="Georgia"/>
          <w:sz w:val="12"/>
        </w:rPr>
        <w:t>d that the "</w:t>
      </w:r>
      <w:r w:rsidRPr="00306C73">
        <w:rPr>
          <w:rStyle w:val="StyleUnderline"/>
          <w:rFonts w:ascii="Georgia" w:hAnsi="Georgia"/>
          <w:sz w:val="12"/>
        </w:rPr>
        <w:t>UAC migration serves as a warning sign that the serious and longstanding challenges in Central America are worsening." In</w:t>
      </w:r>
      <w:r w:rsidRPr="00306C73">
        <w:rPr>
          <w:rFonts w:ascii="Georgia" w:eastAsia="Calibri" w:hAnsi="Georgia"/>
          <w:sz w:val="12"/>
        </w:rPr>
        <w:t xml:space="preserve"> my opinion, the relative ease with which human smugglers moved tens of thousands of people to our nation's doorstep also serves as another warning sign: these smuggling routes are a potential vulnerability to our homeland. As I stated last year</w:t>
      </w:r>
      <w:r w:rsidRPr="00051B6A">
        <w:rPr>
          <w:rFonts w:ascii="Georgia" w:eastAsia="Calibri" w:hAnsi="Georgia"/>
        </w:rPr>
        <w:t xml:space="preserve">, </w:t>
      </w:r>
      <w:r w:rsidRPr="00051B6A">
        <w:rPr>
          <w:rStyle w:val="StyleUnderline"/>
          <w:rFonts w:ascii="Georgia" w:hAnsi="Georgia"/>
          <w:sz w:val="24"/>
          <w:highlight w:val="green"/>
        </w:rPr>
        <w:t>terrorist organizations could</w:t>
      </w:r>
      <w:r w:rsidRPr="00051B6A">
        <w:rPr>
          <w:rStyle w:val="StyleUnderline"/>
          <w:rFonts w:ascii="Georgia" w:hAnsi="Georgia"/>
          <w:sz w:val="24"/>
        </w:rPr>
        <w:t xml:space="preserve"> </w:t>
      </w:r>
      <w:r w:rsidRPr="00306C73">
        <w:rPr>
          <w:rStyle w:val="StyleUnderline"/>
          <w:rFonts w:ascii="Georgia" w:hAnsi="Georgia"/>
          <w:sz w:val="12"/>
        </w:rPr>
        <w:t>seek to</w:t>
      </w:r>
      <w:r w:rsidRPr="00051B6A">
        <w:rPr>
          <w:rStyle w:val="StyleUnderline"/>
          <w:rFonts w:ascii="Georgia" w:hAnsi="Georgia"/>
          <w:sz w:val="24"/>
        </w:rPr>
        <w:t xml:space="preserve"> </w:t>
      </w:r>
      <w:r w:rsidRPr="00051B6A">
        <w:rPr>
          <w:rStyle w:val="Emphasis"/>
          <w:rFonts w:ascii="Georgia" w:hAnsi="Georgia"/>
          <w:sz w:val="24"/>
          <w:highlight w:val="green"/>
        </w:rPr>
        <w:t>leverage</w:t>
      </w:r>
      <w:r w:rsidRPr="00051B6A">
        <w:rPr>
          <w:rStyle w:val="StyleUnderline"/>
          <w:rFonts w:ascii="Georgia" w:hAnsi="Georgia"/>
          <w:sz w:val="24"/>
        </w:rPr>
        <w:t xml:space="preserve"> </w:t>
      </w:r>
      <w:r w:rsidRPr="00306C73">
        <w:rPr>
          <w:rStyle w:val="StyleUnderline"/>
          <w:rFonts w:ascii="Georgia" w:hAnsi="Georgia"/>
          <w:sz w:val="12"/>
        </w:rPr>
        <w:t>those same</w:t>
      </w:r>
      <w:r w:rsidRPr="00051B6A">
        <w:rPr>
          <w:rStyle w:val="StyleUnderline"/>
          <w:rFonts w:ascii="Georgia" w:hAnsi="Georgia"/>
          <w:sz w:val="24"/>
        </w:rPr>
        <w:t xml:space="preserve"> </w:t>
      </w:r>
      <w:r w:rsidRPr="00051B6A">
        <w:rPr>
          <w:rStyle w:val="Emphasis"/>
          <w:rFonts w:ascii="Georgia" w:hAnsi="Georgia"/>
          <w:sz w:val="24"/>
          <w:highlight w:val="green"/>
        </w:rPr>
        <w:t>smuggling routes</w:t>
      </w:r>
      <w:r w:rsidRPr="00051B6A">
        <w:rPr>
          <w:rStyle w:val="StyleUnderline"/>
          <w:rFonts w:ascii="Georgia" w:hAnsi="Georgia"/>
          <w:sz w:val="24"/>
          <w:highlight w:val="green"/>
        </w:rPr>
        <w:t xml:space="preserve"> to</w:t>
      </w:r>
      <w:r w:rsidRPr="00051B6A">
        <w:rPr>
          <w:rStyle w:val="StyleUnderline"/>
          <w:rFonts w:ascii="Georgia" w:hAnsi="Georgia"/>
          <w:sz w:val="24"/>
        </w:rPr>
        <w:t xml:space="preserve"> </w:t>
      </w:r>
      <w:r w:rsidRPr="00306C73">
        <w:rPr>
          <w:rStyle w:val="StyleUnderline"/>
          <w:rFonts w:ascii="Georgia" w:hAnsi="Georgia"/>
          <w:sz w:val="12"/>
        </w:rPr>
        <w:t>move operatives with intent to cause grave harm to our citizens or even</w:t>
      </w:r>
      <w:r w:rsidRPr="00051B6A">
        <w:rPr>
          <w:rStyle w:val="StyleUnderline"/>
          <w:rFonts w:ascii="Georgia" w:hAnsi="Georgia"/>
          <w:sz w:val="24"/>
        </w:rPr>
        <w:t xml:space="preserve"> </w:t>
      </w:r>
      <w:r w:rsidRPr="00051B6A">
        <w:rPr>
          <w:rStyle w:val="StyleUnderline"/>
          <w:rFonts w:ascii="Georgia" w:hAnsi="Georgia"/>
          <w:sz w:val="24"/>
          <w:highlight w:val="green"/>
        </w:rPr>
        <w:t>bring</w:t>
      </w:r>
      <w:r w:rsidRPr="00051B6A">
        <w:rPr>
          <w:rStyle w:val="StyleUnderline"/>
          <w:rFonts w:ascii="Georgia" w:hAnsi="Georgia"/>
          <w:sz w:val="24"/>
        </w:rPr>
        <w:t xml:space="preserve"> </w:t>
      </w:r>
      <w:r w:rsidRPr="00051B6A">
        <w:rPr>
          <w:rStyle w:val="Emphasis"/>
          <w:rFonts w:ascii="Georgia" w:hAnsi="Georgia"/>
          <w:sz w:val="24"/>
          <w:highlight w:val="green"/>
        </w:rPr>
        <w:t>w</w:t>
      </w:r>
      <w:r w:rsidRPr="00306C73">
        <w:rPr>
          <w:rStyle w:val="StyleUnderline"/>
          <w:rFonts w:ascii="Georgia" w:hAnsi="Georgia"/>
          <w:sz w:val="12"/>
        </w:rPr>
        <w:t>eapons of</w:t>
      </w:r>
      <w:r w:rsidRPr="00051B6A">
        <w:rPr>
          <w:rStyle w:val="StyleUnderline"/>
          <w:rFonts w:ascii="Georgia" w:hAnsi="Georgia"/>
          <w:sz w:val="24"/>
        </w:rPr>
        <w:t xml:space="preserve"> </w:t>
      </w:r>
      <w:r w:rsidRPr="00051B6A">
        <w:rPr>
          <w:rStyle w:val="Emphasis"/>
          <w:rFonts w:ascii="Georgia" w:hAnsi="Georgia"/>
          <w:sz w:val="24"/>
          <w:highlight w:val="green"/>
        </w:rPr>
        <w:t>m</w:t>
      </w:r>
      <w:r w:rsidRPr="00306C73">
        <w:rPr>
          <w:rStyle w:val="StyleUnderline"/>
          <w:rFonts w:ascii="Georgia" w:hAnsi="Georgia"/>
          <w:sz w:val="12"/>
        </w:rPr>
        <w:t xml:space="preserve">ass </w:t>
      </w:r>
      <w:r w:rsidRPr="00051B6A">
        <w:rPr>
          <w:rStyle w:val="Emphasis"/>
          <w:rFonts w:ascii="Georgia" w:hAnsi="Georgia"/>
          <w:sz w:val="24"/>
          <w:highlight w:val="green"/>
        </w:rPr>
        <w:t>d</w:t>
      </w:r>
      <w:r w:rsidRPr="00306C73">
        <w:rPr>
          <w:rStyle w:val="StyleUnderline"/>
          <w:rFonts w:ascii="Georgia" w:hAnsi="Georgia"/>
          <w:sz w:val="12"/>
        </w:rPr>
        <w:t xml:space="preserve">estruction </w:t>
      </w:r>
      <w:r w:rsidRPr="00051B6A">
        <w:rPr>
          <w:rStyle w:val="StyleUnderline"/>
          <w:rFonts w:ascii="Georgia" w:hAnsi="Georgia"/>
          <w:sz w:val="24"/>
          <w:highlight w:val="green"/>
        </w:rPr>
        <w:t xml:space="preserve">into the </w:t>
      </w:r>
      <w:r w:rsidRPr="00051B6A">
        <w:rPr>
          <w:rStyle w:val="Emphasis"/>
          <w:rFonts w:ascii="Georgia" w:hAnsi="Georgia"/>
          <w:sz w:val="24"/>
          <w:highlight w:val="green"/>
        </w:rPr>
        <w:t>U</w:t>
      </w:r>
      <w:r w:rsidRPr="00306C73">
        <w:rPr>
          <w:rStyle w:val="StyleUnderline"/>
          <w:rFonts w:ascii="Georgia" w:hAnsi="Georgia"/>
          <w:sz w:val="12"/>
        </w:rPr>
        <w:t>nited</w:t>
      </w:r>
      <w:r w:rsidRPr="00051B6A">
        <w:rPr>
          <w:rStyle w:val="StyleUnderline"/>
          <w:rFonts w:ascii="Georgia" w:hAnsi="Georgia"/>
          <w:sz w:val="24"/>
        </w:rPr>
        <w:t xml:space="preserve"> </w:t>
      </w:r>
      <w:r w:rsidRPr="00051B6A">
        <w:rPr>
          <w:rStyle w:val="Emphasis"/>
          <w:rFonts w:ascii="Georgia" w:hAnsi="Georgia"/>
          <w:sz w:val="24"/>
          <w:highlight w:val="green"/>
        </w:rPr>
        <w:t>S</w:t>
      </w:r>
      <w:r w:rsidRPr="00306C73">
        <w:rPr>
          <w:rStyle w:val="StyleUnderline"/>
          <w:rFonts w:ascii="Georgia" w:hAnsi="Georgia"/>
          <w:sz w:val="12"/>
        </w:rPr>
        <w:t>tates."</w:t>
      </w:r>
      <w:r w:rsidRPr="00306C73">
        <w:rPr>
          <w:rFonts w:ascii="Georgia" w:eastAsia="Calibri" w:hAnsi="Georgia"/>
          <w:b/>
          <w:sz w:val="12"/>
          <w:u w:val="thick"/>
        </w:rPr>
        <w:t>¶</w:t>
      </w:r>
      <w:r w:rsidRPr="00306C73">
        <w:rPr>
          <w:rFonts w:ascii="Georgia" w:eastAsia="Calibri" w:hAnsi="Georgia"/>
          <w:sz w:val="12"/>
        </w:rPr>
        <w:t xml:space="preserve"> </w:t>
      </w:r>
      <w:r w:rsidRPr="00306C73">
        <w:rPr>
          <w:rStyle w:val="StyleUnderline"/>
          <w:rFonts w:ascii="Georgia" w:hAnsi="Georgia"/>
          <w:sz w:val="12"/>
        </w:rPr>
        <w:t>There appears to be financial and operational overlap between criminal and terrorist networks in the region</w:t>
      </w:r>
      <w:r w:rsidRPr="00306C73">
        <w:rPr>
          <w:rFonts w:ascii="Georgia" w:eastAsia="Calibri" w:hAnsi="Georgia"/>
          <w:sz w:val="12"/>
        </w:rPr>
        <w:t>. Terrorists and militant organizations are believed to be taping into the international illicit marketplace to underwrite their activities and obtain arms and funding to conduct operations to spread extreme Islam throughout the globe.</w:t>
      </w:r>
    </w:p>
    <w:p w:rsidR="00054A6A" w:rsidRPr="00054A6A" w:rsidRDefault="00054A6A" w:rsidP="00054A6A">
      <w:pPr>
        <w:keepNext/>
        <w:keepLines/>
        <w:spacing w:before="40"/>
        <w:outlineLvl w:val="3"/>
        <w:rPr>
          <w:rFonts w:ascii="Georgia" w:eastAsiaTheme="majorEastAsia" w:hAnsi="Georgia" w:cstheme="majorBidi"/>
          <w:b/>
          <w:iCs/>
        </w:rPr>
      </w:pPr>
      <w:r w:rsidRPr="00054A6A">
        <w:rPr>
          <w:rFonts w:ascii="Georgia" w:eastAsiaTheme="majorEastAsia" w:hAnsi="Georgia" w:cstheme="majorBidi"/>
          <w:iCs/>
        </w:rPr>
        <w:t>ISIS is a safe haven for complex terrorist plots – they’ve already stolen uranium and have nuclear ambitions.</w:t>
      </w:r>
      <w:r w:rsidRPr="00054A6A">
        <w:rPr>
          <w:rFonts w:ascii="Georgia" w:eastAsiaTheme="majorEastAsia" w:hAnsi="Georgia" w:cstheme="majorBidi"/>
          <w:b/>
          <w:iCs/>
        </w:rPr>
        <w:t xml:space="preserve"> </w:t>
      </w:r>
      <w:r w:rsidRPr="00054A6A">
        <w:rPr>
          <w:rFonts w:ascii="Georgia" w:hAnsi="Georgia"/>
          <w:b/>
          <w:bCs/>
          <w:u w:val="single"/>
        </w:rPr>
        <w:t>IBD 14</w:t>
      </w:r>
      <w:r w:rsidRPr="00054A6A">
        <w:rPr>
          <w:rFonts w:ascii="Georgia" w:hAnsi="Georgia"/>
        </w:rPr>
        <w:t xml:space="preserve"> </w:t>
      </w:r>
      <w:r w:rsidRPr="00054A6A">
        <w:rPr>
          <w:rStyle w:val="FootnoteReference"/>
          <w:rFonts w:ascii="Georgia" w:hAnsi="Georgia"/>
        </w:rPr>
        <w:footnoteReference w:id="12"/>
      </w:r>
    </w:p>
    <w:p w:rsidR="00054A6A" w:rsidRPr="00054A6A" w:rsidRDefault="00054A6A" w:rsidP="00054A6A">
      <w:pPr>
        <w:ind w:left="720"/>
        <w:rPr>
          <w:rFonts w:ascii="Georgia" w:hAnsi="Georgia"/>
          <w:b/>
          <w:iCs/>
          <w:u w:val="single"/>
          <w:bdr w:val="single" w:sz="24" w:space="0" w:color="auto"/>
        </w:rPr>
      </w:pPr>
      <w:r w:rsidRPr="00054A6A">
        <w:rPr>
          <w:rFonts w:ascii="Georgia" w:hAnsi="Georgia"/>
          <w:sz w:val="12"/>
        </w:rPr>
        <w:t xml:space="preserve">WMD: </w:t>
      </w:r>
      <w:r w:rsidRPr="00054A6A">
        <w:rPr>
          <w:rFonts w:ascii="Georgia" w:hAnsi="Georgia"/>
          <w:sz w:val="12"/>
          <w:u w:val="single"/>
        </w:rPr>
        <w:t>So the U.S. pulls out of Iraq and an al-Qaida-tied group moves in and gets hold of nuclear material.</w:t>
      </w:r>
      <w:r w:rsidRPr="00054A6A">
        <w:rPr>
          <w:rFonts w:ascii="Georgia" w:hAnsi="Georgia"/>
          <w:sz w:val="12"/>
        </w:rPr>
        <w:t xml:space="preserve"> Maybe the "Bush lied" crowd should put some of that depleted uranium in their pipes and smoke it. Iraq's UN ambassador this week disclosed that </w:t>
      </w:r>
      <w:r w:rsidRPr="00054A6A">
        <w:rPr>
          <w:rFonts w:ascii="Georgia" w:hAnsi="Georgia"/>
          <w:b/>
          <w:iCs/>
          <w:sz w:val="12"/>
          <w:u w:val="single"/>
          <w:bdr w:val="single" w:sz="24" w:space="0" w:color="auto"/>
        </w:rPr>
        <w:t>nearly</w:t>
      </w:r>
      <w:r w:rsidRPr="00054A6A">
        <w:rPr>
          <w:rFonts w:ascii="Georgia" w:hAnsi="Georgia"/>
          <w:b/>
          <w:iCs/>
          <w:u w:val="single"/>
          <w:bdr w:val="single" w:sz="24" w:space="0" w:color="auto"/>
        </w:rPr>
        <w:t xml:space="preserve"> </w:t>
      </w:r>
      <w:r w:rsidRPr="00054A6A">
        <w:rPr>
          <w:rFonts w:ascii="Georgia" w:hAnsi="Georgia"/>
          <w:b/>
          <w:iCs/>
          <w:highlight w:val="cyan"/>
          <w:u w:val="single"/>
          <w:bdr w:val="single" w:sz="24" w:space="0" w:color="auto"/>
        </w:rPr>
        <w:t>90</w:t>
      </w:r>
      <w:r w:rsidRPr="00054A6A">
        <w:rPr>
          <w:rFonts w:ascii="Georgia" w:hAnsi="Georgia"/>
          <w:b/>
          <w:iCs/>
          <w:u w:val="single"/>
          <w:bdr w:val="single" w:sz="24" w:space="0" w:color="auto"/>
        </w:rPr>
        <w:t xml:space="preserve"> </w:t>
      </w:r>
      <w:r w:rsidRPr="00054A6A">
        <w:rPr>
          <w:rFonts w:ascii="Georgia" w:hAnsi="Georgia"/>
          <w:b/>
          <w:iCs/>
          <w:highlight w:val="cyan"/>
          <w:u w:val="single"/>
          <w:bdr w:val="single" w:sz="24" w:space="0" w:color="auto"/>
        </w:rPr>
        <w:t>pounds of</w:t>
      </w:r>
      <w:r w:rsidRPr="00054A6A">
        <w:rPr>
          <w:rFonts w:ascii="Georgia" w:hAnsi="Georgia"/>
          <w:b/>
          <w:iCs/>
          <w:u w:val="single"/>
          <w:bdr w:val="single" w:sz="24" w:space="0" w:color="auto"/>
        </w:rPr>
        <w:t xml:space="preserve"> </w:t>
      </w:r>
      <w:r w:rsidRPr="00054A6A">
        <w:rPr>
          <w:rFonts w:ascii="Georgia" w:hAnsi="Georgia"/>
          <w:b/>
          <w:iCs/>
          <w:sz w:val="12"/>
          <w:u w:val="single"/>
          <w:bdr w:val="single" w:sz="24" w:space="0" w:color="auto"/>
        </w:rPr>
        <w:t>low-grade</w:t>
      </w:r>
      <w:r w:rsidRPr="00054A6A">
        <w:rPr>
          <w:rFonts w:ascii="Georgia" w:hAnsi="Georgia"/>
          <w:b/>
          <w:iCs/>
          <w:u w:val="single"/>
          <w:bdr w:val="single" w:sz="24" w:space="0" w:color="auto"/>
        </w:rPr>
        <w:t xml:space="preserve"> </w:t>
      </w:r>
      <w:r w:rsidRPr="00054A6A">
        <w:rPr>
          <w:rFonts w:ascii="Georgia" w:hAnsi="Georgia"/>
          <w:b/>
          <w:iCs/>
          <w:highlight w:val="cyan"/>
          <w:u w:val="single"/>
          <w:bdr w:val="single" w:sz="24" w:space="0" w:color="auto"/>
        </w:rPr>
        <w:t>uranium</w:t>
      </w:r>
      <w:r w:rsidRPr="00054A6A">
        <w:rPr>
          <w:rFonts w:ascii="Georgia" w:hAnsi="Georgia"/>
          <w:b/>
          <w:iCs/>
          <w:u w:val="single"/>
          <w:bdr w:val="single" w:sz="24" w:space="0" w:color="auto"/>
        </w:rPr>
        <w:t xml:space="preserve"> </w:t>
      </w:r>
      <w:r w:rsidRPr="00054A6A">
        <w:rPr>
          <w:rFonts w:ascii="Georgia" w:hAnsi="Georgia"/>
          <w:b/>
          <w:iCs/>
          <w:sz w:val="12"/>
          <w:u w:val="single"/>
          <w:bdr w:val="single" w:sz="24" w:space="0" w:color="auto"/>
        </w:rPr>
        <w:t>compounds</w:t>
      </w:r>
      <w:r w:rsidRPr="00054A6A">
        <w:rPr>
          <w:rFonts w:ascii="Georgia" w:hAnsi="Georgia"/>
          <w:b/>
          <w:iCs/>
          <w:u w:val="single"/>
          <w:bdr w:val="single" w:sz="24" w:space="0" w:color="auto"/>
        </w:rPr>
        <w:t xml:space="preserve"> </w:t>
      </w:r>
      <w:r w:rsidRPr="00054A6A">
        <w:rPr>
          <w:rFonts w:ascii="Georgia" w:hAnsi="Georgia"/>
          <w:b/>
          <w:iCs/>
          <w:sz w:val="12"/>
          <w:u w:val="single"/>
          <w:bdr w:val="single" w:sz="24" w:space="0" w:color="auto"/>
        </w:rPr>
        <w:t>stored at a Mosul university</w:t>
      </w:r>
      <w:r w:rsidRPr="00054A6A">
        <w:rPr>
          <w:rFonts w:ascii="Georgia" w:hAnsi="Georgia"/>
          <w:b/>
          <w:iCs/>
          <w:u w:val="single"/>
          <w:bdr w:val="single" w:sz="24" w:space="0" w:color="auto"/>
        </w:rPr>
        <w:t xml:space="preserve"> </w:t>
      </w:r>
      <w:r w:rsidRPr="00054A6A">
        <w:rPr>
          <w:rFonts w:ascii="Georgia" w:hAnsi="Georgia"/>
          <w:b/>
          <w:iCs/>
          <w:highlight w:val="cyan"/>
          <w:u w:val="single"/>
          <w:bdr w:val="single" w:sz="24" w:space="0" w:color="auto"/>
        </w:rPr>
        <w:t>was</w:t>
      </w:r>
      <w:r w:rsidRPr="00054A6A">
        <w:rPr>
          <w:rFonts w:ascii="Georgia" w:hAnsi="Georgia"/>
          <w:b/>
          <w:iCs/>
          <w:u w:val="single"/>
          <w:bdr w:val="single" w:sz="24" w:space="0" w:color="auto"/>
        </w:rPr>
        <w:t xml:space="preserve"> </w:t>
      </w:r>
      <w:r w:rsidRPr="00054A6A">
        <w:rPr>
          <w:rFonts w:ascii="Georgia" w:hAnsi="Georgia"/>
          <w:b/>
          <w:iCs/>
          <w:highlight w:val="cyan"/>
          <w:u w:val="single"/>
          <w:bdr w:val="single" w:sz="24" w:space="0" w:color="auto"/>
        </w:rPr>
        <w:t>seized by Sunni terrorists</w:t>
      </w:r>
      <w:r w:rsidRPr="00054A6A">
        <w:rPr>
          <w:rFonts w:ascii="Georgia" w:hAnsi="Georgia"/>
          <w:b/>
          <w:iCs/>
          <w:u w:val="single"/>
          <w:bdr w:val="single" w:sz="24" w:space="0" w:color="auto"/>
        </w:rPr>
        <w:t xml:space="preserve"> </w:t>
      </w:r>
      <w:r w:rsidRPr="00054A6A">
        <w:rPr>
          <w:rFonts w:ascii="Georgia" w:hAnsi="Georgia"/>
          <w:b/>
          <w:iCs/>
          <w:sz w:val="12"/>
          <w:u w:val="single"/>
          <w:bdr w:val="single" w:sz="24" w:space="0" w:color="auto"/>
        </w:rPr>
        <w:t>who invaded last month</w:t>
      </w:r>
      <w:r w:rsidRPr="00054A6A">
        <w:rPr>
          <w:rFonts w:ascii="Georgia" w:hAnsi="Georgia"/>
          <w:sz w:val="12"/>
        </w:rPr>
        <w:t xml:space="preserve">. </w:t>
      </w:r>
      <w:r w:rsidRPr="00054A6A">
        <w:rPr>
          <w:rFonts w:ascii="Georgia" w:hAnsi="Georgia"/>
          <w:b/>
          <w:sz w:val="12"/>
          <w:u w:val="single"/>
        </w:rPr>
        <w:t>Whether the new al-Qaida-linked state in Syria and Iraq can build a dirty bomb from it,</w:t>
      </w:r>
      <w:r w:rsidRPr="00054A6A">
        <w:rPr>
          <w:rFonts w:ascii="Georgia" w:hAnsi="Georgia"/>
          <w:b/>
          <w:u w:val="single"/>
        </w:rPr>
        <w:t xml:space="preserve"> </w:t>
      </w:r>
      <w:r w:rsidRPr="00054A6A">
        <w:rPr>
          <w:rFonts w:ascii="Georgia" w:hAnsi="Georgia"/>
          <w:b/>
          <w:highlight w:val="cyan"/>
          <w:u w:val="single"/>
        </w:rPr>
        <w:t>jihadists who want to plot a nuclear 9/11</w:t>
      </w:r>
      <w:r w:rsidRPr="00054A6A">
        <w:rPr>
          <w:rFonts w:ascii="Georgia" w:hAnsi="Georgia"/>
          <w:b/>
          <w:u w:val="single"/>
        </w:rPr>
        <w:t xml:space="preserve"> </w:t>
      </w:r>
      <w:r w:rsidRPr="00054A6A">
        <w:rPr>
          <w:rFonts w:ascii="Georgia" w:hAnsi="Georgia"/>
          <w:b/>
          <w:sz w:val="12"/>
          <w:u w:val="single"/>
        </w:rPr>
        <w:t>now</w:t>
      </w:r>
      <w:r w:rsidRPr="00054A6A">
        <w:rPr>
          <w:rFonts w:ascii="Georgia" w:hAnsi="Georgia"/>
          <w:b/>
          <w:u w:val="single"/>
        </w:rPr>
        <w:t xml:space="preserve"> </w:t>
      </w:r>
      <w:r w:rsidRPr="00054A6A">
        <w:rPr>
          <w:rFonts w:ascii="Georgia" w:hAnsi="Georgia"/>
          <w:b/>
          <w:highlight w:val="cyan"/>
          <w:u w:val="single"/>
        </w:rPr>
        <w:t>know where the action is</w:t>
      </w:r>
      <w:r w:rsidRPr="00054A6A">
        <w:rPr>
          <w:rFonts w:ascii="Georgia" w:hAnsi="Georgia"/>
          <w:b/>
          <w:u w:val="single"/>
        </w:rPr>
        <w:t>.</w:t>
      </w:r>
      <w:r w:rsidRPr="00054A6A">
        <w:rPr>
          <w:rFonts w:ascii="Georgia" w:hAnsi="Georgia"/>
          <w:u w:val="single"/>
        </w:rPr>
        <w:t xml:space="preserve"> </w:t>
      </w:r>
      <w:r w:rsidRPr="00054A6A">
        <w:rPr>
          <w:rFonts w:ascii="Georgia" w:hAnsi="Georgia"/>
          <w:sz w:val="12"/>
        </w:rPr>
        <w:t xml:space="preserve">The potential threat from theft was immediately downplayed in the media. But House Homeland Security counter-terrorism subcommittee chairman Peter King, R-N.Y., isn't convinced it's harmless. King told Fox News' Megyn Kelly, that despite "the fact that the government or the administration is trying to pass this off as not being enriched and perhaps not being weapons grade, </w:t>
      </w:r>
      <w:r w:rsidRPr="00054A6A">
        <w:rPr>
          <w:rFonts w:ascii="Georgia" w:hAnsi="Georgia"/>
          <w:sz w:val="12"/>
          <w:u w:val="single"/>
        </w:rPr>
        <w:t xml:space="preserve">the fact is it still could be used for a dirty bomb." </w:t>
      </w:r>
      <w:r w:rsidRPr="00054A6A">
        <w:rPr>
          <w:rFonts w:ascii="Georgia" w:hAnsi="Georgia"/>
          <w:b/>
          <w:iCs/>
          <w:sz w:val="12"/>
          <w:u w:val="single"/>
          <w:bdr w:val="single" w:sz="24" w:space="0" w:color="auto"/>
        </w:rPr>
        <w:t>Indeed,</w:t>
      </w:r>
      <w:r w:rsidRPr="00054A6A">
        <w:rPr>
          <w:rFonts w:ascii="Georgia" w:hAnsi="Georgia"/>
          <w:b/>
          <w:iCs/>
          <w:u w:val="single"/>
          <w:bdr w:val="single" w:sz="24" w:space="0" w:color="auto"/>
        </w:rPr>
        <w:t xml:space="preserve"> </w:t>
      </w:r>
      <w:r w:rsidRPr="00054A6A">
        <w:rPr>
          <w:rFonts w:ascii="Georgia" w:hAnsi="Georgia"/>
          <w:b/>
          <w:iCs/>
          <w:highlight w:val="cyan"/>
          <w:u w:val="single"/>
          <w:bdr w:val="single" w:sz="24" w:space="0" w:color="auto"/>
        </w:rPr>
        <w:t>this is</w:t>
      </w:r>
      <w:r w:rsidRPr="00054A6A">
        <w:rPr>
          <w:rFonts w:ascii="Georgia" w:hAnsi="Georgia"/>
          <w:b/>
          <w:iCs/>
          <w:u w:val="single"/>
          <w:bdr w:val="single" w:sz="24" w:space="0" w:color="auto"/>
        </w:rPr>
        <w:t xml:space="preserve"> </w:t>
      </w:r>
      <w:r w:rsidRPr="00054A6A">
        <w:rPr>
          <w:rFonts w:ascii="Georgia" w:hAnsi="Georgia"/>
          <w:b/>
          <w:iCs/>
          <w:sz w:val="12"/>
          <w:u w:val="single"/>
          <w:bdr w:val="single" w:sz="24" w:space="0" w:color="auto"/>
        </w:rPr>
        <w:t>truly</w:t>
      </w:r>
      <w:r w:rsidRPr="00054A6A">
        <w:rPr>
          <w:rFonts w:ascii="Georgia" w:hAnsi="Georgia"/>
          <w:b/>
          <w:iCs/>
          <w:u w:val="single"/>
          <w:bdr w:val="single" w:sz="24" w:space="0" w:color="auto"/>
        </w:rPr>
        <w:t xml:space="preserve"> </w:t>
      </w:r>
      <w:r w:rsidRPr="00054A6A">
        <w:rPr>
          <w:rFonts w:ascii="Georgia" w:hAnsi="Georgia"/>
          <w:b/>
          <w:iCs/>
          <w:highlight w:val="cyan"/>
          <w:u w:val="single"/>
          <w:bdr w:val="single" w:sz="24" w:space="0" w:color="auto"/>
        </w:rPr>
        <w:t>a nightmare scenario</w:t>
      </w:r>
      <w:r w:rsidRPr="00054A6A">
        <w:rPr>
          <w:rFonts w:ascii="Georgia" w:hAnsi="Georgia"/>
          <w:b/>
          <w:iCs/>
          <w:sz w:val="12"/>
          <w:u w:val="single"/>
          <w:bdr w:val="single" w:sz="24" w:space="0" w:color="auto"/>
        </w:rPr>
        <w:t xml:space="preserve">. </w:t>
      </w:r>
      <w:r w:rsidRPr="00054A6A">
        <w:rPr>
          <w:rFonts w:ascii="Georgia" w:hAnsi="Georgia"/>
          <w:sz w:val="12"/>
        </w:rPr>
        <w:t>President Obama sold the American people on the notion that he would bring peace to Iraq; that with Osama bin Laden dead, al-Qaida was on the run; and that Iraq and al-Qaida had nothing to do with one another. N</w:t>
      </w:r>
      <w:r w:rsidRPr="00054A6A">
        <w:rPr>
          <w:rFonts w:ascii="Georgia" w:hAnsi="Georgia"/>
          <w:sz w:val="12"/>
          <w:u w:val="single"/>
        </w:rPr>
        <w:t>ow the Obama-engineered</w:t>
      </w:r>
      <w:r w:rsidRPr="00054A6A">
        <w:rPr>
          <w:rFonts w:ascii="Georgia" w:hAnsi="Georgia"/>
          <w:u w:val="single"/>
        </w:rPr>
        <w:t xml:space="preserve"> </w:t>
      </w:r>
      <w:r w:rsidRPr="00054A6A">
        <w:rPr>
          <w:rFonts w:ascii="Georgia" w:hAnsi="Georgia"/>
          <w:b/>
          <w:highlight w:val="cyan"/>
          <w:u w:val="single"/>
        </w:rPr>
        <w:t>power vacuum</w:t>
      </w:r>
      <w:r w:rsidRPr="00054A6A">
        <w:rPr>
          <w:rFonts w:ascii="Georgia" w:hAnsi="Georgia"/>
          <w:u w:val="single"/>
        </w:rPr>
        <w:t xml:space="preserve"> </w:t>
      </w:r>
      <w:r w:rsidRPr="00054A6A">
        <w:rPr>
          <w:rFonts w:ascii="Georgia" w:hAnsi="Georgia"/>
          <w:sz w:val="12"/>
          <w:u w:val="single"/>
        </w:rPr>
        <w:t>in the Mideast</w:t>
      </w:r>
      <w:r w:rsidRPr="00054A6A">
        <w:rPr>
          <w:rFonts w:ascii="Georgia" w:hAnsi="Georgia"/>
          <w:u w:val="single"/>
        </w:rPr>
        <w:t xml:space="preserve"> </w:t>
      </w:r>
      <w:r w:rsidRPr="00054A6A">
        <w:rPr>
          <w:rFonts w:ascii="Georgia" w:hAnsi="Georgia"/>
          <w:b/>
          <w:sz w:val="12"/>
          <w:u w:val="single"/>
        </w:rPr>
        <w:t>has</w:t>
      </w:r>
      <w:r w:rsidRPr="00054A6A">
        <w:rPr>
          <w:rFonts w:ascii="Georgia" w:hAnsi="Georgia"/>
          <w:b/>
          <w:u w:val="single"/>
        </w:rPr>
        <w:t xml:space="preserve"> </w:t>
      </w:r>
      <w:r w:rsidRPr="00054A6A">
        <w:rPr>
          <w:rFonts w:ascii="Georgia" w:hAnsi="Georgia"/>
          <w:b/>
          <w:highlight w:val="cyan"/>
          <w:u w:val="single"/>
        </w:rPr>
        <w:t>brought the world</w:t>
      </w:r>
      <w:r w:rsidRPr="00054A6A">
        <w:rPr>
          <w:rFonts w:ascii="Georgia" w:hAnsi="Georgia"/>
          <w:b/>
          <w:u w:val="single"/>
        </w:rPr>
        <w:t xml:space="preserve"> </w:t>
      </w:r>
      <w:r w:rsidRPr="00054A6A">
        <w:rPr>
          <w:rFonts w:ascii="Georgia" w:hAnsi="Georgia"/>
          <w:b/>
          <w:sz w:val="12"/>
          <w:u w:val="single"/>
        </w:rPr>
        <w:t>possibly the greatest Islamist terrorist threat since 9/11:</w:t>
      </w:r>
      <w:r w:rsidRPr="00054A6A">
        <w:rPr>
          <w:rFonts w:ascii="Georgia" w:hAnsi="Georgia"/>
          <w:b/>
          <w:u w:val="single"/>
        </w:rPr>
        <w:t xml:space="preserve"> </w:t>
      </w:r>
      <w:r w:rsidRPr="00054A6A">
        <w:rPr>
          <w:rFonts w:ascii="Georgia" w:hAnsi="Georgia"/>
          <w:b/>
          <w:iCs/>
          <w:highlight w:val="cyan"/>
          <w:u w:val="single"/>
          <w:bdr w:val="single" w:sz="24" w:space="0" w:color="auto"/>
        </w:rPr>
        <w:t>a</w:t>
      </w:r>
      <w:r w:rsidRPr="00054A6A">
        <w:rPr>
          <w:rFonts w:ascii="Georgia" w:hAnsi="Georgia"/>
          <w:b/>
          <w:iCs/>
          <w:u w:val="single"/>
          <w:bdr w:val="single" w:sz="24" w:space="0" w:color="auto"/>
        </w:rPr>
        <w:t xml:space="preserve"> </w:t>
      </w:r>
      <w:r w:rsidRPr="00054A6A">
        <w:rPr>
          <w:rFonts w:ascii="Georgia" w:hAnsi="Georgia"/>
          <w:b/>
          <w:iCs/>
          <w:sz w:val="12"/>
          <w:u w:val="single"/>
          <w:bdr w:val="single" w:sz="24" w:space="0" w:color="auto"/>
        </w:rPr>
        <w:t>new Shariah-law</w:t>
      </w:r>
      <w:r w:rsidRPr="00054A6A">
        <w:rPr>
          <w:rFonts w:ascii="Georgia" w:hAnsi="Georgia"/>
          <w:b/>
          <w:iCs/>
          <w:u w:val="single"/>
          <w:bdr w:val="single" w:sz="24" w:space="0" w:color="auto"/>
        </w:rPr>
        <w:t xml:space="preserve"> </w:t>
      </w:r>
      <w:r w:rsidRPr="00054A6A">
        <w:rPr>
          <w:rFonts w:ascii="Georgia" w:hAnsi="Georgia"/>
          <w:b/>
          <w:iCs/>
          <w:highlight w:val="cyan"/>
          <w:u w:val="single"/>
          <w:bdr w:val="single" w:sz="24" w:space="0" w:color="auto"/>
        </w:rPr>
        <w:t>state dedicated to launching</w:t>
      </w:r>
      <w:r w:rsidRPr="00054A6A">
        <w:rPr>
          <w:rFonts w:ascii="Georgia" w:hAnsi="Georgia"/>
          <w:b/>
          <w:iCs/>
          <w:u w:val="single"/>
          <w:bdr w:val="single" w:sz="24" w:space="0" w:color="auto"/>
        </w:rPr>
        <w:t xml:space="preserve"> </w:t>
      </w:r>
      <w:r w:rsidRPr="00054A6A">
        <w:rPr>
          <w:rFonts w:ascii="Georgia" w:hAnsi="Georgia"/>
          <w:b/>
          <w:iCs/>
          <w:sz w:val="12"/>
          <w:u w:val="single"/>
          <w:bdr w:val="single" w:sz="24" w:space="0" w:color="auto"/>
        </w:rPr>
        <w:t xml:space="preserve">major acts of </w:t>
      </w:r>
      <w:r w:rsidRPr="00054A6A">
        <w:rPr>
          <w:rFonts w:ascii="Georgia" w:hAnsi="Georgia"/>
          <w:b/>
          <w:iCs/>
          <w:highlight w:val="cyan"/>
          <w:u w:val="single"/>
          <w:bdr w:val="single" w:sz="24" w:space="0" w:color="auto"/>
        </w:rPr>
        <w:t>terrorism, with nuclear</w:t>
      </w:r>
      <w:r w:rsidRPr="00054A6A">
        <w:rPr>
          <w:rFonts w:ascii="Georgia" w:hAnsi="Georgia"/>
          <w:b/>
          <w:iCs/>
          <w:sz w:val="12"/>
          <w:u w:val="single"/>
          <w:bdr w:val="single" w:sz="24" w:space="0" w:color="auto"/>
        </w:rPr>
        <w:t>-weapon</w:t>
      </w:r>
      <w:r w:rsidRPr="00054A6A">
        <w:rPr>
          <w:rFonts w:ascii="Georgia" w:hAnsi="Georgia"/>
          <w:b/>
          <w:iCs/>
          <w:u w:val="single"/>
          <w:bdr w:val="single" w:sz="24" w:space="0" w:color="auto"/>
        </w:rPr>
        <w:t xml:space="preserve"> </w:t>
      </w:r>
      <w:r w:rsidRPr="00054A6A">
        <w:rPr>
          <w:rFonts w:ascii="Georgia" w:hAnsi="Georgia"/>
          <w:b/>
          <w:iCs/>
          <w:highlight w:val="cyan"/>
          <w:u w:val="single"/>
          <w:bdr w:val="single" w:sz="24" w:space="0" w:color="auto"/>
        </w:rPr>
        <w:t>ambitions</w:t>
      </w:r>
      <w:r w:rsidRPr="00054A6A">
        <w:rPr>
          <w:rFonts w:ascii="Georgia" w:hAnsi="Georgia"/>
          <w:b/>
          <w:iCs/>
          <w:u w:val="single"/>
          <w:bdr w:val="single" w:sz="24" w:space="0" w:color="auto"/>
        </w:rPr>
        <w:t xml:space="preserve"> </w:t>
      </w:r>
      <w:r w:rsidRPr="00054A6A">
        <w:rPr>
          <w:rFonts w:ascii="Georgia" w:hAnsi="Georgia"/>
          <w:b/>
          <w:iCs/>
          <w:sz w:val="12"/>
          <w:u w:val="single"/>
          <w:bdr w:val="single" w:sz="24" w:space="0" w:color="auto"/>
        </w:rPr>
        <w:t>like al-Qaida, from which it splintered.</w:t>
      </w:r>
      <w:r w:rsidRPr="00054A6A">
        <w:rPr>
          <w:rFonts w:ascii="Georgia" w:hAnsi="Georgia"/>
          <w:sz w:val="12"/>
          <w:u w:val="single"/>
        </w:rPr>
        <w:t xml:space="preserve"> </w:t>
      </w:r>
      <w:r w:rsidRPr="00054A6A">
        <w:rPr>
          <w:rFonts w:ascii="Georgia" w:hAnsi="Georgia"/>
          <w:sz w:val="12"/>
        </w:rPr>
        <w:t xml:space="preserve">In his Pulitzer Prize-winning history of al-Qaida, "The Looming Tower," Lawrence Wright describes the lead-up to the Sept. 11, 2001, attacks, when -- after the attack on the U.S.S. Cole less than a year earlier -- "al-Qaida camps in Afghanistan filled with new recruits, and contributors from the Gulf states arrived carrying Samsonite suitcases filled with petrodollars, as in the glory days of the Afghan jihad." Wright chronicled how al-Qaida recruits attracted to Taliban-ruled Afghanistan were well-educated jihad seekers who saw where the base to be trained for successful operations was. Matthew Bunn, a professor at Harvard's Kennedy School and a senior nuclear weapons adviser to President Clinton, is alarmed. </w:t>
      </w:r>
      <w:r w:rsidRPr="00054A6A">
        <w:rPr>
          <w:rFonts w:ascii="Georgia" w:hAnsi="Georgia"/>
          <w:sz w:val="12"/>
          <w:u w:val="single"/>
        </w:rPr>
        <w:t>He says the new Iraq/Syria caliphate's theft of the uranium means that "Like the Taliban's Afghanistan before 9/11,</w:t>
      </w:r>
      <w:r w:rsidRPr="00054A6A">
        <w:rPr>
          <w:rFonts w:ascii="Georgia" w:hAnsi="Georgia"/>
          <w:sz w:val="12"/>
        </w:rPr>
        <w:t xml:space="preserve"> </w:t>
      </w:r>
      <w:r w:rsidRPr="00054A6A">
        <w:rPr>
          <w:rFonts w:ascii="Georgia" w:hAnsi="Georgia"/>
          <w:sz w:val="12"/>
          <w:u w:val="single"/>
        </w:rPr>
        <w:t xml:space="preserve">the Islamic State may become a safe haven for people from other groups and countries to train and plot complex attacks." </w:t>
      </w:r>
      <w:r w:rsidRPr="00054A6A">
        <w:rPr>
          <w:rFonts w:ascii="Georgia" w:hAnsi="Georgia"/>
          <w:sz w:val="12"/>
        </w:rPr>
        <w:t>Bunn warned that the new Islamic State "has made clear that its ambitions are global." It has also declared itself to be the caliphate promised by Allah, through which "the sun of jihad has risen," explicitly inviting terrorists the world over to travel to Iraq and join them. Bunn warned: "</w:t>
      </w:r>
      <w:r w:rsidRPr="00054A6A">
        <w:rPr>
          <w:rFonts w:ascii="Georgia" w:hAnsi="Georgia"/>
          <w:b/>
          <w:highlight w:val="cyan"/>
          <w:u w:val="single"/>
        </w:rPr>
        <w:t>Having</w:t>
      </w:r>
      <w:r w:rsidRPr="00054A6A">
        <w:rPr>
          <w:rFonts w:ascii="Georgia" w:hAnsi="Georgia"/>
          <w:b/>
          <w:u w:val="single"/>
        </w:rPr>
        <w:t xml:space="preserve"> </w:t>
      </w:r>
      <w:r w:rsidRPr="00054A6A">
        <w:rPr>
          <w:rFonts w:ascii="Georgia" w:hAnsi="Georgia"/>
          <w:b/>
          <w:sz w:val="12"/>
          <w:u w:val="single"/>
        </w:rPr>
        <w:t>such</w:t>
      </w:r>
      <w:r w:rsidRPr="00054A6A">
        <w:rPr>
          <w:rFonts w:ascii="Georgia" w:hAnsi="Georgia"/>
          <w:b/>
          <w:u w:val="single"/>
        </w:rPr>
        <w:t xml:space="preserve"> </w:t>
      </w:r>
      <w:r w:rsidRPr="00054A6A">
        <w:rPr>
          <w:rFonts w:ascii="Georgia" w:hAnsi="Georgia"/>
          <w:b/>
          <w:highlight w:val="cyan"/>
          <w:u w:val="single"/>
        </w:rPr>
        <w:t>a haven where the government is not going to interfere makes a huge difference in terrorists' ability to</w:t>
      </w:r>
      <w:r w:rsidRPr="00054A6A">
        <w:rPr>
          <w:rFonts w:ascii="Georgia" w:hAnsi="Georgia"/>
          <w:b/>
          <w:u w:val="single"/>
        </w:rPr>
        <w:t xml:space="preserve"> </w:t>
      </w:r>
      <w:r w:rsidRPr="00054A6A">
        <w:rPr>
          <w:rFonts w:ascii="Georgia" w:hAnsi="Georgia"/>
          <w:b/>
          <w:sz w:val="12"/>
          <w:u w:val="single"/>
        </w:rPr>
        <w:t>put together a really complicated plot</w:t>
      </w:r>
      <w:r w:rsidRPr="00054A6A">
        <w:rPr>
          <w:rFonts w:ascii="Georgia" w:hAnsi="Georgia"/>
          <w:sz w:val="12"/>
          <w:u w:val="single"/>
        </w:rPr>
        <w:t xml:space="preserve"> -- from something like 9/11 to a plot </w:t>
      </w:r>
      <w:r w:rsidRPr="00054A6A">
        <w:rPr>
          <w:rFonts w:ascii="Georgia" w:hAnsi="Georgia"/>
          <w:b/>
          <w:sz w:val="12"/>
          <w:u w:val="single"/>
        </w:rPr>
        <w:t>to</w:t>
      </w:r>
      <w:r w:rsidRPr="00054A6A">
        <w:rPr>
          <w:rFonts w:ascii="Georgia" w:hAnsi="Georgia"/>
          <w:b/>
          <w:u w:val="single"/>
        </w:rPr>
        <w:t xml:space="preserve"> </w:t>
      </w:r>
      <w:r w:rsidRPr="00054A6A">
        <w:rPr>
          <w:rFonts w:ascii="Georgia" w:hAnsi="Georgia"/>
          <w:b/>
          <w:highlight w:val="cyan"/>
          <w:u w:val="single"/>
        </w:rPr>
        <w:t>make a</w:t>
      </w:r>
      <w:r w:rsidRPr="00054A6A">
        <w:rPr>
          <w:rFonts w:ascii="Georgia" w:hAnsi="Georgia"/>
          <w:b/>
          <w:u w:val="single"/>
        </w:rPr>
        <w:t xml:space="preserve"> </w:t>
      </w:r>
      <w:r w:rsidRPr="00054A6A">
        <w:rPr>
          <w:rFonts w:ascii="Georgia" w:hAnsi="Georgia"/>
          <w:b/>
          <w:sz w:val="12"/>
          <w:u w:val="single"/>
        </w:rPr>
        <w:t>nuclear</w:t>
      </w:r>
      <w:r w:rsidRPr="00054A6A">
        <w:rPr>
          <w:rFonts w:ascii="Georgia" w:hAnsi="Georgia"/>
          <w:b/>
          <w:u w:val="single"/>
        </w:rPr>
        <w:t xml:space="preserve"> </w:t>
      </w:r>
      <w:r w:rsidRPr="00054A6A">
        <w:rPr>
          <w:rFonts w:ascii="Georgia" w:hAnsi="Georgia"/>
          <w:b/>
          <w:highlight w:val="cyan"/>
          <w:u w:val="single"/>
        </w:rPr>
        <w:t>bomb</w:t>
      </w:r>
      <w:r w:rsidRPr="00054A6A">
        <w:rPr>
          <w:rFonts w:ascii="Georgia" w:hAnsi="Georgia"/>
          <w:sz w:val="12"/>
          <w:u w:val="single"/>
        </w:rPr>
        <w:t xml:space="preserve">." </w:t>
      </w:r>
      <w:r w:rsidRPr="00054A6A">
        <w:rPr>
          <w:rFonts w:ascii="Georgia" w:hAnsi="Georgia"/>
          <w:b/>
          <w:iCs/>
          <w:sz w:val="12"/>
          <w:u w:val="single"/>
          <w:bdr w:val="single" w:sz="24" w:space="0" w:color="auto"/>
        </w:rPr>
        <w:t xml:space="preserve">He's dead right. Iran and </w:t>
      </w:r>
      <w:r w:rsidRPr="00054A6A">
        <w:rPr>
          <w:rFonts w:ascii="Georgia" w:hAnsi="Georgia"/>
          <w:b/>
          <w:iCs/>
          <w:highlight w:val="cyan"/>
          <w:u w:val="single"/>
          <w:bdr w:val="single" w:sz="24" w:space="0" w:color="auto"/>
        </w:rPr>
        <w:t>this new</w:t>
      </w:r>
      <w:r w:rsidRPr="00054A6A">
        <w:rPr>
          <w:rFonts w:ascii="Georgia" w:hAnsi="Georgia"/>
          <w:b/>
          <w:iCs/>
          <w:u w:val="single"/>
          <w:bdr w:val="single" w:sz="24" w:space="0" w:color="auto"/>
        </w:rPr>
        <w:t xml:space="preserve"> </w:t>
      </w:r>
      <w:r w:rsidRPr="00054A6A">
        <w:rPr>
          <w:rFonts w:ascii="Georgia" w:hAnsi="Georgia"/>
          <w:b/>
          <w:iCs/>
          <w:sz w:val="12"/>
          <w:u w:val="single"/>
          <w:bdr w:val="single" w:sz="24" w:space="0" w:color="auto"/>
        </w:rPr>
        <w:t>nightmarish</w:t>
      </w:r>
      <w:r w:rsidRPr="00054A6A">
        <w:rPr>
          <w:rFonts w:ascii="Georgia" w:hAnsi="Georgia"/>
          <w:b/>
          <w:iCs/>
          <w:u w:val="single"/>
          <w:bdr w:val="single" w:sz="24" w:space="0" w:color="auto"/>
        </w:rPr>
        <w:t xml:space="preserve"> </w:t>
      </w:r>
      <w:r w:rsidRPr="00054A6A">
        <w:rPr>
          <w:rFonts w:ascii="Georgia" w:hAnsi="Georgia"/>
          <w:b/>
          <w:iCs/>
          <w:highlight w:val="cyan"/>
          <w:u w:val="single"/>
          <w:bdr w:val="single" w:sz="24" w:space="0" w:color="auto"/>
        </w:rPr>
        <w:t>state are</w:t>
      </w:r>
      <w:r w:rsidRPr="00054A6A">
        <w:rPr>
          <w:rFonts w:ascii="Georgia" w:hAnsi="Georgia"/>
          <w:b/>
          <w:iCs/>
          <w:u w:val="single"/>
          <w:bdr w:val="single" w:sz="24" w:space="0" w:color="auto"/>
        </w:rPr>
        <w:t xml:space="preserve"> </w:t>
      </w:r>
      <w:r w:rsidRPr="00054A6A">
        <w:rPr>
          <w:rFonts w:ascii="Georgia" w:hAnsi="Georgia"/>
          <w:b/>
          <w:iCs/>
          <w:sz w:val="12"/>
          <w:u w:val="single"/>
          <w:bdr w:val="single" w:sz="24" w:space="0" w:color="auto"/>
        </w:rPr>
        <w:t>now twin</w:t>
      </w:r>
      <w:r w:rsidRPr="00054A6A">
        <w:rPr>
          <w:rFonts w:ascii="Georgia" w:hAnsi="Georgia"/>
          <w:b/>
          <w:iCs/>
          <w:u w:val="single"/>
          <w:bdr w:val="single" w:sz="24" w:space="0" w:color="auto"/>
        </w:rPr>
        <w:t xml:space="preserve"> </w:t>
      </w:r>
      <w:r w:rsidRPr="00054A6A">
        <w:rPr>
          <w:rFonts w:ascii="Georgia" w:hAnsi="Georgia"/>
          <w:b/>
          <w:iCs/>
          <w:highlight w:val="cyan"/>
          <w:u w:val="single"/>
          <w:bdr w:val="single" w:sz="24" w:space="0" w:color="auto"/>
        </w:rPr>
        <w:t>threats of</w:t>
      </w:r>
      <w:r w:rsidRPr="00054A6A">
        <w:rPr>
          <w:rFonts w:ascii="Georgia" w:hAnsi="Georgia"/>
          <w:b/>
          <w:iCs/>
          <w:u w:val="single"/>
          <w:bdr w:val="single" w:sz="24" w:space="0" w:color="auto"/>
        </w:rPr>
        <w:t xml:space="preserve"> </w:t>
      </w:r>
      <w:r w:rsidRPr="00054A6A">
        <w:rPr>
          <w:rFonts w:ascii="Georgia" w:hAnsi="Georgia"/>
          <w:b/>
          <w:iCs/>
          <w:sz w:val="12"/>
          <w:u w:val="single"/>
          <w:bdr w:val="single" w:sz="24" w:space="0" w:color="auto"/>
        </w:rPr>
        <w:t>eventual</w:t>
      </w:r>
      <w:r w:rsidRPr="00054A6A">
        <w:rPr>
          <w:rFonts w:ascii="Georgia" w:hAnsi="Georgia"/>
          <w:b/>
          <w:iCs/>
          <w:u w:val="single"/>
          <w:bdr w:val="single" w:sz="24" w:space="0" w:color="auto"/>
        </w:rPr>
        <w:t xml:space="preserve"> </w:t>
      </w:r>
      <w:r w:rsidRPr="00054A6A">
        <w:rPr>
          <w:rFonts w:ascii="Georgia" w:hAnsi="Georgia"/>
          <w:b/>
          <w:iCs/>
          <w:highlight w:val="cyan"/>
          <w:u w:val="single"/>
          <w:bdr w:val="single" w:sz="24" w:space="0" w:color="auto"/>
        </w:rPr>
        <w:t>nuclear terrorism</w:t>
      </w:r>
      <w:r w:rsidRPr="00054A6A">
        <w:rPr>
          <w:rFonts w:ascii="Georgia" w:hAnsi="Georgia"/>
          <w:b/>
          <w:iCs/>
          <w:u w:val="single"/>
          <w:bdr w:val="single" w:sz="24" w:space="0" w:color="auto"/>
        </w:rPr>
        <w:t>.</w:t>
      </w:r>
    </w:p>
    <w:p w:rsidR="00054A6A" w:rsidRPr="00054A6A" w:rsidRDefault="00054A6A" w:rsidP="00054A6A">
      <w:pPr>
        <w:keepNext/>
        <w:keepLines/>
        <w:spacing w:before="40"/>
        <w:outlineLvl w:val="3"/>
        <w:rPr>
          <w:rFonts w:ascii="Georgia" w:eastAsiaTheme="majorEastAsia" w:hAnsi="Georgia" w:cstheme="majorBidi"/>
          <w:b/>
          <w:iCs/>
        </w:rPr>
      </w:pPr>
      <w:r w:rsidRPr="00054A6A">
        <w:rPr>
          <w:rFonts w:ascii="Georgia" w:eastAsiaTheme="majorEastAsia" w:hAnsi="Georgia" w:cstheme="majorBidi"/>
          <w:iCs/>
        </w:rPr>
        <w:t>Even a small-scale nuclear terrorist attack risks extinction.</w:t>
      </w:r>
      <w:r w:rsidRPr="00054A6A">
        <w:rPr>
          <w:rFonts w:ascii="Georgia" w:eastAsiaTheme="majorEastAsia" w:hAnsi="Georgia" w:cstheme="majorBidi"/>
          <w:b/>
          <w:iCs/>
        </w:rPr>
        <w:t xml:space="preserve"> </w:t>
      </w:r>
      <w:r w:rsidRPr="00054A6A">
        <w:rPr>
          <w:rFonts w:ascii="Georgia" w:hAnsi="Georgia"/>
          <w:b/>
          <w:u w:val="single"/>
        </w:rPr>
        <w:t>Toon 7</w:t>
      </w:r>
      <w:r w:rsidRPr="00054A6A">
        <w:rPr>
          <w:rStyle w:val="FootnoteReference"/>
          <w:rFonts w:ascii="Georgia" w:hAnsi="Georgia"/>
          <w:b/>
        </w:rPr>
        <w:footnoteReference w:id="13"/>
      </w:r>
    </w:p>
    <w:p w:rsidR="00054A6A" w:rsidRPr="00054A6A" w:rsidRDefault="00054A6A" w:rsidP="00054A6A">
      <w:pPr>
        <w:ind w:left="720"/>
        <w:rPr>
          <w:rFonts w:ascii="Georgia" w:hAnsi="Georgia"/>
        </w:rPr>
      </w:pPr>
      <w:r w:rsidRPr="00054A6A">
        <w:rPr>
          <w:rFonts w:ascii="Georgia" w:hAnsi="Georgia"/>
          <w:sz w:val="12"/>
          <w:u w:val="single"/>
        </w:rPr>
        <w:t>To an increasing extent, people are congregating in the world’s great urban centers, creating megacities with populations exceeding 10 million individuals. At the same time, advanced technology has designed</w:t>
      </w:r>
      <w:r w:rsidRPr="00054A6A">
        <w:rPr>
          <w:rFonts w:ascii="Georgia" w:hAnsi="Georgia"/>
          <w:u w:val="single"/>
        </w:rPr>
        <w:t xml:space="preserve"> </w:t>
      </w:r>
      <w:r w:rsidRPr="00054A6A">
        <w:rPr>
          <w:rFonts w:ascii="Georgia" w:hAnsi="Georgia"/>
          <w:b/>
          <w:highlight w:val="cyan"/>
          <w:u w:val="single"/>
        </w:rPr>
        <w:t>nuclear explosives</w:t>
      </w:r>
      <w:r w:rsidRPr="00054A6A">
        <w:rPr>
          <w:rFonts w:ascii="Georgia" w:hAnsi="Georgia"/>
          <w:u w:val="single"/>
        </w:rPr>
        <w:t xml:space="preserve"> </w:t>
      </w:r>
      <w:r w:rsidRPr="00054A6A">
        <w:rPr>
          <w:rFonts w:ascii="Georgia" w:hAnsi="Georgia"/>
          <w:sz w:val="12"/>
          <w:u w:val="single"/>
        </w:rPr>
        <w:t xml:space="preserve">of such small size they can be easily transported in a car, small plane or boat to the heart of a city. We demonstrate here that a single detonation in </w:t>
      </w:r>
      <w:r w:rsidRPr="007E6AF0">
        <w:rPr>
          <w:rFonts w:ascii="Georgia" w:hAnsi="Georgia"/>
          <w:sz w:val="12"/>
          <w:u w:val="single"/>
        </w:rPr>
        <w:t xml:space="preserve">the 15 kiloton range </w:t>
      </w:r>
      <w:r w:rsidRPr="007E6AF0">
        <w:rPr>
          <w:rFonts w:ascii="Georgia" w:hAnsi="Georgia"/>
          <w:b/>
          <w:sz w:val="12"/>
          <w:u w:val="single"/>
        </w:rPr>
        <w:t>can</w:t>
      </w:r>
      <w:r w:rsidRPr="00054A6A">
        <w:rPr>
          <w:rFonts w:ascii="Georgia" w:hAnsi="Georgia"/>
          <w:b/>
          <w:u w:val="single"/>
        </w:rPr>
        <w:t xml:space="preserve"> </w:t>
      </w:r>
      <w:r w:rsidRPr="00054A6A">
        <w:rPr>
          <w:rFonts w:ascii="Georgia" w:hAnsi="Georgia"/>
          <w:b/>
          <w:highlight w:val="cyan"/>
          <w:u w:val="single"/>
        </w:rPr>
        <w:t>produce urban</w:t>
      </w:r>
      <w:r w:rsidRPr="00054A6A">
        <w:rPr>
          <w:rFonts w:ascii="Georgia" w:hAnsi="Georgia"/>
          <w:u w:val="single"/>
        </w:rPr>
        <w:t xml:space="preserve"> </w:t>
      </w:r>
      <w:r w:rsidRPr="00054A6A">
        <w:rPr>
          <w:rFonts w:ascii="Georgia" w:hAnsi="Georgia"/>
          <w:sz w:val="12"/>
          <w:u w:val="single"/>
        </w:rPr>
        <w:t>fatalities approaching one million in some cases, and</w:t>
      </w:r>
      <w:r w:rsidRPr="00054A6A">
        <w:rPr>
          <w:rFonts w:ascii="Georgia" w:hAnsi="Georgia"/>
          <w:u w:val="single"/>
        </w:rPr>
        <w:t xml:space="preserve"> </w:t>
      </w:r>
      <w:r w:rsidRPr="00054A6A">
        <w:rPr>
          <w:rFonts w:ascii="Georgia" w:hAnsi="Georgia"/>
          <w:b/>
          <w:highlight w:val="cyan"/>
          <w:u w:val="single"/>
        </w:rPr>
        <w:t>casualties exceeding one</w:t>
      </w:r>
      <w:r w:rsidRPr="00054A6A">
        <w:rPr>
          <w:rFonts w:ascii="Georgia" w:hAnsi="Georgia"/>
          <w:b/>
          <w:u w:val="single"/>
        </w:rPr>
        <w:t xml:space="preserve"> </w:t>
      </w:r>
      <w:r w:rsidRPr="00054A6A">
        <w:rPr>
          <w:rFonts w:ascii="Georgia" w:hAnsi="Georgia"/>
          <w:b/>
          <w:highlight w:val="cyan"/>
          <w:u w:val="single"/>
        </w:rPr>
        <w:t>million</w:t>
      </w:r>
      <w:r w:rsidRPr="00054A6A">
        <w:rPr>
          <w:rFonts w:ascii="Georgia" w:hAnsi="Georgia"/>
          <w:sz w:val="12"/>
        </w:rPr>
        <w:t xml:space="preserve">. Thousands of small weapons still exist in the arsenals of the U.S. and Russia, and there are at least six other countries with substantial nuclear weapons inventories. In all, thirty-three countries control sufficient amounts of highly enriched uranium or plutonium to assemble nuclear explosives. A conflict between any of these countries involving 50-100 weapons with yields of 15 kt has the potential to create fatalities rivaling those of the Second World War. </w:t>
      </w:r>
      <w:r w:rsidRPr="00054A6A">
        <w:rPr>
          <w:rFonts w:ascii="Georgia" w:hAnsi="Georgia"/>
          <w:sz w:val="12"/>
          <w:szCs w:val="16"/>
        </w:rPr>
        <w:t>Moreover, even a single surface nuclear explosion, or an air burst in rainy conditions, in a city center is likely to cause the entire metropolitan area to be abandoned at least for decades owing to infrastructure damage and radioactive contamination. As the aftermath of hurricane Katrina in Louisiana suggests, the</w:t>
      </w:r>
      <w:r w:rsidRPr="00054A6A">
        <w:rPr>
          <w:rFonts w:ascii="Georgia" w:hAnsi="Georgia"/>
        </w:rPr>
        <w:t xml:space="preserve"> </w:t>
      </w:r>
      <w:r w:rsidRPr="00054A6A">
        <w:rPr>
          <w:rFonts w:ascii="Georgia" w:hAnsi="Georgia"/>
          <w:b/>
          <w:highlight w:val="cyan"/>
          <w:u w:val="single"/>
        </w:rPr>
        <w:t>economic consequences of</w:t>
      </w:r>
      <w:r w:rsidRPr="00054A6A">
        <w:rPr>
          <w:rFonts w:ascii="Georgia" w:hAnsi="Georgia"/>
          <w:b/>
          <w:u w:val="single"/>
        </w:rPr>
        <w:t xml:space="preserve"> even </w:t>
      </w:r>
      <w:r w:rsidRPr="00054A6A">
        <w:rPr>
          <w:rFonts w:ascii="Georgia" w:hAnsi="Georgia"/>
          <w:b/>
          <w:highlight w:val="cyan"/>
          <w:u w:val="single"/>
        </w:rPr>
        <w:t>a localized nuclear catastrophe would</w:t>
      </w:r>
      <w:r w:rsidRPr="00054A6A">
        <w:rPr>
          <w:rFonts w:ascii="Georgia" w:hAnsi="Georgia"/>
        </w:rPr>
        <w:t xml:space="preserve"> </w:t>
      </w:r>
      <w:r w:rsidRPr="00054A6A">
        <w:rPr>
          <w:rFonts w:ascii="Georgia" w:hAnsi="Georgia"/>
          <w:sz w:val="12"/>
        </w:rPr>
        <w:t>most likely</w:t>
      </w:r>
      <w:r w:rsidRPr="00054A6A">
        <w:rPr>
          <w:rFonts w:ascii="Georgia" w:hAnsi="Georgia"/>
        </w:rPr>
        <w:t xml:space="preserve"> </w:t>
      </w:r>
      <w:r w:rsidRPr="00054A6A">
        <w:rPr>
          <w:rFonts w:ascii="Georgia" w:hAnsi="Georgia"/>
          <w:b/>
          <w:highlight w:val="cyan"/>
          <w:u w:val="single"/>
        </w:rPr>
        <w:t>have severe</w:t>
      </w:r>
      <w:r w:rsidRPr="00054A6A">
        <w:rPr>
          <w:rFonts w:ascii="Georgia" w:hAnsi="Georgia"/>
        </w:rPr>
        <w:t xml:space="preserve"> </w:t>
      </w:r>
      <w:r w:rsidRPr="00054A6A">
        <w:rPr>
          <w:rFonts w:ascii="Georgia" w:hAnsi="Georgia"/>
          <w:sz w:val="12"/>
        </w:rPr>
        <w:t>national and</w:t>
      </w:r>
      <w:r w:rsidRPr="00054A6A">
        <w:rPr>
          <w:rFonts w:ascii="Georgia" w:hAnsi="Georgia"/>
        </w:rPr>
        <w:t xml:space="preserve"> </w:t>
      </w:r>
      <w:r w:rsidRPr="007E6AF0">
        <w:rPr>
          <w:rFonts w:ascii="Georgia" w:hAnsi="Georgia"/>
          <w:b/>
          <w:iCs/>
          <w:sz w:val="12"/>
          <w:u w:val="single"/>
          <w:bdr w:val="single" w:sz="24" w:space="0" w:color="auto"/>
        </w:rPr>
        <w:t>international</w:t>
      </w:r>
      <w:r w:rsidRPr="00054A6A">
        <w:rPr>
          <w:rFonts w:ascii="Georgia" w:hAnsi="Georgia"/>
          <w:b/>
          <w:iCs/>
          <w:u w:val="single"/>
          <w:bdr w:val="single" w:sz="24" w:space="0" w:color="auto"/>
        </w:rPr>
        <w:t xml:space="preserve"> </w:t>
      </w:r>
      <w:r w:rsidRPr="00054A6A">
        <w:rPr>
          <w:rFonts w:ascii="Georgia" w:hAnsi="Georgia"/>
          <w:b/>
          <w:iCs/>
          <w:highlight w:val="cyan"/>
          <w:u w:val="single"/>
          <w:bdr w:val="single" w:sz="24" w:space="0" w:color="auto"/>
        </w:rPr>
        <w:t>economic consequences</w:t>
      </w:r>
      <w:r w:rsidRPr="00054A6A">
        <w:rPr>
          <w:rFonts w:ascii="Georgia" w:hAnsi="Georgia"/>
          <w:sz w:val="12"/>
        </w:rPr>
        <w:t>. Striking effects result even from relatively small nuclear attacks because low yield detonations are most effective against city centers where business and social activity as well as population are concentrated. Rogue nations and</w:t>
      </w:r>
      <w:r w:rsidRPr="00054A6A">
        <w:rPr>
          <w:rFonts w:ascii="Georgia" w:hAnsi="Georgia"/>
        </w:rPr>
        <w:t xml:space="preserve"> </w:t>
      </w:r>
      <w:r w:rsidRPr="00054A6A">
        <w:rPr>
          <w:rFonts w:ascii="Georgia" w:hAnsi="Georgia"/>
          <w:b/>
          <w:highlight w:val="cyan"/>
          <w:u w:val="single"/>
        </w:rPr>
        <w:t>terrorists would</w:t>
      </w:r>
      <w:r w:rsidRPr="00054A6A">
        <w:rPr>
          <w:rFonts w:ascii="Georgia" w:hAnsi="Georgia"/>
          <w:u w:val="single"/>
        </w:rPr>
        <w:t xml:space="preserve"> </w:t>
      </w:r>
      <w:r w:rsidRPr="00054A6A">
        <w:rPr>
          <w:rFonts w:ascii="Georgia" w:hAnsi="Georgia"/>
          <w:sz w:val="12"/>
          <w:u w:val="single"/>
        </w:rPr>
        <w:t>be most likely to</w:t>
      </w:r>
      <w:r w:rsidRPr="00054A6A">
        <w:rPr>
          <w:rFonts w:ascii="Georgia" w:hAnsi="Georgia"/>
          <w:u w:val="single"/>
        </w:rPr>
        <w:t xml:space="preserve"> </w:t>
      </w:r>
      <w:r w:rsidRPr="00054A6A">
        <w:rPr>
          <w:rFonts w:ascii="Georgia" w:hAnsi="Georgia"/>
          <w:b/>
          <w:highlight w:val="cyan"/>
          <w:u w:val="single"/>
        </w:rPr>
        <w:t>strike there</w:t>
      </w:r>
      <w:r w:rsidRPr="00054A6A">
        <w:rPr>
          <w:rFonts w:ascii="Georgia" w:hAnsi="Georgia"/>
          <w:u w:val="single"/>
        </w:rPr>
        <w:t xml:space="preserve">. </w:t>
      </w:r>
      <w:r w:rsidRPr="00054A6A">
        <w:rPr>
          <w:rFonts w:ascii="Georgia" w:hAnsi="Georgia"/>
          <w:sz w:val="12"/>
          <w:u w:val="single"/>
        </w:rPr>
        <w:t>Accordingly, an organized</w:t>
      </w:r>
      <w:r w:rsidRPr="00054A6A">
        <w:rPr>
          <w:rFonts w:ascii="Georgia" w:hAnsi="Georgia"/>
          <w:u w:val="single"/>
        </w:rPr>
        <w:t xml:space="preserve"> </w:t>
      </w:r>
      <w:r w:rsidRPr="00054A6A">
        <w:rPr>
          <w:rFonts w:ascii="Georgia" w:hAnsi="Georgia"/>
          <w:b/>
          <w:highlight w:val="cyan"/>
          <w:u w:val="single"/>
        </w:rPr>
        <w:t>attack</w:t>
      </w:r>
      <w:r w:rsidRPr="00054A6A">
        <w:rPr>
          <w:rFonts w:ascii="Georgia" w:hAnsi="Georgia"/>
          <w:u w:val="single"/>
        </w:rPr>
        <w:t xml:space="preserve"> </w:t>
      </w:r>
      <w:r w:rsidRPr="00054A6A">
        <w:rPr>
          <w:rFonts w:ascii="Georgia" w:hAnsi="Georgia"/>
          <w:sz w:val="12"/>
          <w:u w:val="single"/>
        </w:rPr>
        <w:t>on the U.S. by a small nuclear state, or terrorists supported by such a state,</w:t>
      </w:r>
      <w:r w:rsidRPr="00054A6A">
        <w:rPr>
          <w:rFonts w:ascii="Georgia" w:hAnsi="Georgia"/>
          <w:u w:val="single"/>
        </w:rPr>
        <w:t xml:space="preserve"> </w:t>
      </w:r>
      <w:r w:rsidRPr="00054A6A">
        <w:rPr>
          <w:rFonts w:ascii="Georgia" w:hAnsi="Georgia"/>
          <w:b/>
          <w:highlight w:val="cyan"/>
          <w:u w:val="single"/>
        </w:rPr>
        <w:t>could generate</w:t>
      </w:r>
      <w:r w:rsidRPr="00054A6A">
        <w:rPr>
          <w:rFonts w:ascii="Georgia" w:hAnsi="Georgia"/>
          <w:b/>
          <w:u w:val="single"/>
        </w:rPr>
        <w:t xml:space="preserve"> </w:t>
      </w:r>
      <w:r w:rsidRPr="00054A6A">
        <w:rPr>
          <w:rFonts w:ascii="Georgia" w:hAnsi="Georgia"/>
          <w:b/>
          <w:highlight w:val="cyan"/>
          <w:u w:val="single"/>
        </w:rPr>
        <w:t>casualties comparable to</w:t>
      </w:r>
      <w:r w:rsidRPr="00054A6A">
        <w:rPr>
          <w:rFonts w:ascii="Georgia" w:hAnsi="Georgia"/>
          <w:u w:val="single"/>
        </w:rPr>
        <w:t xml:space="preserve"> </w:t>
      </w:r>
      <w:r w:rsidRPr="00054A6A">
        <w:rPr>
          <w:rFonts w:ascii="Georgia" w:hAnsi="Georgia"/>
          <w:sz w:val="12"/>
          <w:u w:val="single"/>
        </w:rPr>
        <w:t>those once predicted for</w:t>
      </w:r>
      <w:r w:rsidRPr="00054A6A">
        <w:rPr>
          <w:rFonts w:ascii="Georgia" w:hAnsi="Georgia"/>
          <w:u w:val="single"/>
        </w:rPr>
        <w:t xml:space="preserve"> </w:t>
      </w:r>
      <w:r w:rsidRPr="00054A6A">
        <w:rPr>
          <w:rFonts w:ascii="Georgia" w:hAnsi="Georgia"/>
          <w:b/>
          <w:highlight w:val="cyan"/>
          <w:u w:val="single"/>
        </w:rPr>
        <w:t>a full-scale</w:t>
      </w:r>
      <w:r w:rsidRPr="00054A6A">
        <w:rPr>
          <w:rFonts w:ascii="Georgia" w:hAnsi="Georgia"/>
          <w:b/>
          <w:u w:val="single"/>
        </w:rPr>
        <w:t xml:space="preserve"> </w:t>
      </w:r>
      <w:r w:rsidRPr="007E6AF0">
        <w:rPr>
          <w:rFonts w:ascii="Georgia" w:hAnsi="Georgia"/>
          <w:b/>
          <w:sz w:val="12"/>
          <w:u w:val="single"/>
        </w:rPr>
        <w:t>nuclear</w:t>
      </w:r>
      <w:r w:rsidRPr="00054A6A">
        <w:rPr>
          <w:rFonts w:ascii="Georgia" w:hAnsi="Georgia"/>
          <w:b/>
          <w:u w:val="single"/>
        </w:rPr>
        <w:t xml:space="preserve"> </w:t>
      </w:r>
      <w:r w:rsidRPr="00054A6A">
        <w:rPr>
          <w:rFonts w:ascii="Georgia" w:hAnsi="Georgia"/>
          <w:b/>
          <w:highlight w:val="cyan"/>
          <w:u w:val="single"/>
        </w:rPr>
        <w:t>“counterforce” exchange</w:t>
      </w:r>
      <w:r w:rsidRPr="00054A6A">
        <w:rPr>
          <w:rFonts w:ascii="Georgia" w:hAnsi="Georgia"/>
          <w:b/>
          <w:u w:val="single"/>
        </w:rPr>
        <w:t xml:space="preserve"> </w:t>
      </w:r>
      <w:r w:rsidRPr="007E6AF0">
        <w:rPr>
          <w:rFonts w:ascii="Georgia" w:hAnsi="Georgia"/>
          <w:b/>
          <w:sz w:val="12"/>
          <w:u w:val="single"/>
        </w:rPr>
        <w:t>in a superpower conflict</w:t>
      </w:r>
      <w:r w:rsidRPr="007E6AF0">
        <w:rPr>
          <w:rFonts w:ascii="Georgia" w:hAnsi="Georgia"/>
          <w:sz w:val="12"/>
          <w:u w:val="single"/>
        </w:rPr>
        <w:t>. Remarkably</w:t>
      </w:r>
      <w:r w:rsidRPr="00054A6A">
        <w:rPr>
          <w:rFonts w:ascii="Georgia" w:hAnsi="Georgia"/>
          <w:sz w:val="12"/>
          <w:u w:val="single"/>
        </w:rPr>
        <w:t xml:space="preserve">, the </w:t>
      </w:r>
      <w:r w:rsidRPr="007E6AF0">
        <w:rPr>
          <w:rFonts w:ascii="Georgia" w:hAnsi="Georgia"/>
          <w:sz w:val="12"/>
          <w:u w:val="single"/>
        </w:rPr>
        <w:t xml:space="preserve">estimated </w:t>
      </w:r>
      <w:r w:rsidRPr="007E6AF0">
        <w:rPr>
          <w:rFonts w:ascii="Georgia" w:hAnsi="Georgia"/>
          <w:b/>
          <w:sz w:val="12"/>
          <w:u w:val="single"/>
        </w:rPr>
        <w:t>quantities of</w:t>
      </w:r>
      <w:r w:rsidRPr="00054A6A">
        <w:rPr>
          <w:rFonts w:ascii="Georgia" w:hAnsi="Georgia"/>
          <w:b/>
          <w:u w:val="single"/>
        </w:rPr>
        <w:t xml:space="preserve"> </w:t>
      </w:r>
      <w:r w:rsidRPr="00054A6A">
        <w:rPr>
          <w:rFonts w:ascii="Georgia" w:hAnsi="Georgia"/>
          <w:b/>
          <w:highlight w:val="cyan"/>
          <w:u w:val="single"/>
        </w:rPr>
        <w:t>smoke</w:t>
      </w:r>
      <w:r w:rsidRPr="00054A6A">
        <w:rPr>
          <w:rFonts w:ascii="Georgia" w:hAnsi="Georgia"/>
          <w:u w:val="single"/>
        </w:rPr>
        <w:t xml:space="preserve"> </w:t>
      </w:r>
      <w:r w:rsidRPr="00054A6A">
        <w:rPr>
          <w:rFonts w:ascii="Georgia" w:hAnsi="Georgia"/>
          <w:sz w:val="12"/>
          <w:u w:val="single"/>
        </w:rPr>
        <w:t>generated by attacks totaling about one megaton of nuclear explosives</w:t>
      </w:r>
      <w:r w:rsidRPr="00054A6A">
        <w:rPr>
          <w:rFonts w:ascii="Georgia" w:hAnsi="Georgia"/>
          <w:u w:val="single"/>
        </w:rPr>
        <w:t xml:space="preserve"> </w:t>
      </w:r>
      <w:r w:rsidRPr="00054A6A">
        <w:rPr>
          <w:rFonts w:ascii="Georgia" w:hAnsi="Georgia"/>
          <w:b/>
          <w:highlight w:val="cyan"/>
          <w:u w:val="single"/>
        </w:rPr>
        <w:t>could lead to</w:t>
      </w:r>
      <w:r w:rsidRPr="00054A6A">
        <w:rPr>
          <w:rFonts w:ascii="Georgia" w:hAnsi="Georgia"/>
          <w:u w:val="single"/>
        </w:rPr>
        <w:t xml:space="preserve"> </w:t>
      </w:r>
      <w:r w:rsidRPr="007E6AF0">
        <w:rPr>
          <w:rFonts w:ascii="Georgia" w:hAnsi="Georgia"/>
          <w:b/>
          <w:iCs/>
          <w:sz w:val="12"/>
          <w:u w:val="single"/>
          <w:bdr w:val="single" w:sz="24" w:space="0" w:color="auto"/>
        </w:rPr>
        <w:t>significant</w:t>
      </w:r>
      <w:r w:rsidRPr="00054A6A">
        <w:rPr>
          <w:rFonts w:ascii="Georgia" w:hAnsi="Georgia"/>
          <w:b/>
          <w:iCs/>
          <w:u w:val="single"/>
          <w:bdr w:val="single" w:sz="24" w:space="0" w:color="auto"/>
        </w:rPr>
        <w:t xml:space="preserve"> </w:t>
      </w:r>
      <w:r w:rsidRPr="00054A6A">
        <w:rPr>
          <w:rFonts w:ascii="Georgia" w:hAnsi="Georgia"/>
          <w:b/>
          <w:iCs/>
          <w:highlight w:val="cyan"/>
          <w:u w:val="single"/>
          <w:bdr w:val="single" w:sz="24" w:space="0" w:color="auto"/>
        </w:rPr>
        <w:t>global climate perturbations</w:t>
      </w:r>
      <w:r w:rsidRPr="00054A6A">
        <w:rPr>
          <w:rFonts w:ascii="Georgia" w:hAnsi="Georgia"/>
        </w:rPr>
        <w:t xml:space="preserve"> </w:t>
      </w:r>
      <w:r w:rsidRPr="00054A6A">
        <w:rPr>
          <w:rFonts w:ascii="Georgia" w:hAnsi="Georgia"/>
          <w:sz w:val="12"/>
        </w:rPr>
        <w:t>(Robock et al., 2007). While we did not extend our casualty and damage predictions to include potential medical, social or economic impacts following the initial explosions, such analyses have been performed in the past for large-scale nuclear war scenarios (Harwell and Hutchinson, 1985). Such a study should be carried out as well for the present scenarios and physical outcomes.</w:t>
      </w:r>
    </w:p>
    <w:p w:rsidR="00051B6A" w:rsidRPr="00054A6A" w:rsidRDefault="00051B6A" w:rsidP="001D509E"/>
    <w:p w:rsidR="001E1988" w:rsidRPr="001E1988" w:rsidRDefault="009764C2" w:rsidP="001D509E">
      <w:pPr>
        <w:rPr>
          <w:rFonts w:ascii="Georgia" w:hAnsi="Georgia"/>
        </w:rPr>
      </w:pPr>
      <w:r>
        <w:rPr>
          <w:rFonts w:ascii="Georgia" w:hAnsi="Georgia"/>
          <w:b/>
        </w:rPr>
        <w:t>Part two</w:t>
      </w:r>
      <w:r w:rsidR="00750F4C">
        <w:rPr>
          <w:rFonts w:ascii="Georgia" w:hAnsi="Georgia"/>
          <w:b/>
        </w:rPr>
        <w:t xml:space="preserve"> is Framework: </w:t>
      </w:r>
      <w:r w:rsidR="001E1988" w:rsidRPr="001E1988">
        <w:rPr>
          <w:rFonts w:ascii="Georgia" w:hAnsi="Georgia"/>
        </w:rPr>
        <w:t xml:space="preserve">The standard is Util, First, </w:t>
      </w:r>
      <w:r w:rsidR="001E1988" w:rsidRPr="001E1988">
        <w:rPr>
          <w:rFonts w:ascii="Georgia" w:hAnsi="Georgia"/>
          <w:szCs w:val="18"/>
        </w:rPr>
        <w:t>Human decision-making is governed by principles of biology and physics, denying the existence of free will and proving determinism.</w:t>
      </w:r>
      <w:r w:rsidR="001E1988" w:rsidRPr="001E1988">
        <w:rPr>
          <w:rFonts w:ascii="Georgia" w:hAnsi="Georgia"/>
        </w:rPr>
        <w:t xml:space="preserve"> </w:t>
      </w:r>
      <w:r w:rsidR="001E1988" w:rsidRPr="001E1988">
        <w:rPr>
          <w:rFonts w:ascii="Georgia" w:hAnsi="Georgia"/>
          <w:b/>
          <w:szCs w:val="18"/>
          <w:u w:val="single"/>
        </w:rPr>
        <w:t>Coyne 12</w:t>
      </w:r>
      <w:r w:rsidR="001E1988" w:rsidRPr="001E1988">
        <w:rPr>
          <w:rStyle w:val="FootnoteReference"/>
          <w:rFonts w:ascii="Georgia" w:hAnsi="Georgia"/>
          <w:szCs w:val="18"/>
        </w:rPr>
        <w:footnoteReference w:id="14"/>
      </w:r>
      <w:r w:rsidR="001E1988" w:rsidRPr="001E1988">
        <w:rPr>
          <w:rFonts w:ascii="Georgia" w:hAnsi="Georgia"/>
          <w:szCs w:val="18"/>
        </w:rPr>
        <w:t xml:space="preserve"> </w:t>
      </w:r>
    </w:p>
    <w:p w:rsidR="001E1988" w:rsidRPr="001E1988" w:rsidRDefault="001E1988" w:rsidP="001D509E">
      <w:pPr>
        <w:pStyle w:val="NormalWeb"/>
        <w:shd w:val="clear" w:color="auto" w:fill="FFFFFF"/>
        <w:spacing w:before="0" w:beforeAutospacing="0" w:after="0" w:afterAutospacing="0" w:line="240" w:lineRule="auto"/>
        <w:ind w:left="720"/>
        <w:rPr>
          <w:rFonts w:ascii="Georgia" w:hAnsi="Georgia"/>
        </w:rPr>
      </w:pPr>
      <w:r w:rsidRPr="001E1988">
        <w:rPr>
          <w:rFonts w:ascii="Georgia" w:eastAsia="Calibri" w:hAnsi="Georgia"/>
          <w:sz w:val="12"/>
        </w:rPr>
        <w:t>The first is simple</w:t>
      </w:r>
      <w:r w:rsidRPr="001E1988">
        <w:rPr>
          <w:rFonts w:ascii="Georgia" w:hAnsi="Georgia"/>
          <w:sz w:val="12"/>
          <w:szCs w:val="18"/>
        </w:rPr>
        <w:t>:</w:t>
      </w:r>
      <w:r w:rsidRPr="001E1988">
        <w:rPr>
          <w:rFonts w:ascii="Georgia" w:hAnsi="Georgia"/>
          <w:szCs w:val="18"/>
        </w:rPr>
        <w:t xml:space="preserve"> </w:t>
      </w:r>
      <w:r w:rsidRPr="001E1988">
        <w:rPr>
          <w:rFonts w:ascii="Georgia" w:hAnsi="Georgia"/>
          <w:b/>
          <w:szCs w:val="18"/>
          <w:highlight w:val="cyan"/>
          <w:u w:val="single"/>
        </w:rPr>
        <w:t>we are</w:t>
      </w:r>
      <w:r w:rsidRPr="001E1988">
        <w:rPr>
          <w:rFonts w:ascii="Georgia" w:hAnsi="Georgia"/>
          <w:szCs w:val="18"/>
        </w:rPr>
        <w:t xml:space="preserve"> </w:t>
      </w:r>
      <w:r w:rsidRPr="001E1988">
        <w:rPr>
          <w:rFonts w:ascii="Georgia" w:eastAsia="Calibri" w:hAnsi="Georgia"/>
          <w:sz w:val="12"/>
        </w:rPr>
        <w:t>biological creatures, collections of</w:t>
      </w:r>
      <w:r w:rsidRPr="001E1988">
        <w:rPr>
          <w:rFonts w:ascii="Georgia" w:hAnsi="Georgia"/>
          <w:b/>
          <w:szCs w:val="18"/>
          <w:u w:val="single"/>
        </w:rPr>
        <w:t xml:space="preserve"> </w:t>
      </w:r>
      <w:r w:rsidRPr="001E1988">
        <w:rPr>
          <w:rFonts w:ascii="Georgia" w:hAnsi="Georgia"/>
          <w:b/>
          <w:szCs w:val="18"/>
          <w:highlight w:val="cyan"/>
          <w:u w:val="single"/>
        </w:rPr>
        <w:t>molecules</w:t>
      </w:r>
      <w:r w:rsidRPr="001E1988">
        <w:rPr>
          <w:rFonts w:ascii="Georgia" w:hAnsi="Georgia"/>
          <w:b/>
          <w:szCs w:val="18"/>
          <w:u w:val="single"/>
        </w:rPr>
        <w:t xml:space="preserve"> </w:t>
      </w:r>
      <w:r w:rsidRPr="001E1988">
        <w:rPr>
          <w:rFonts w:ascii="Georgia" w:eastAsia="Calibri" w:hAnsi="Georgia"/>
          <w:sz w:val="12"/>
        </w:rPr>
        <w:t>that must obey the laws of physics. All the success of science rests on the regularity of those</w:t>
      </w:r>
      <w:r w:rsidRPr="001E1988">
        <w:rPr>
          <w:rFonts w:ascii="Georgia" w:hAnsi="Georgia"/>
          <w:b/>
          <w:szCs w:val="18"/>
          <w:u w:val="single"/>
        </w:rPr>
        <w:t xml:space="preserve"> </w:t>
      </w:r>
      <w:r w:rsidRPr="001E1988">
        <w:rPr>
          <w:rFonts w:ascii="Georgia" w:hAnsi="Georgia"/>
          <w:b/>
          <w:szCs w:val="18"/>
          <w:highlight w:val="cyan"/>
          <w:u w:val="single"/>
        </w:rPr>
        <w:t>laws</w:t>
      </w:r>
      <w:r w:rsidRPr="001E1988">
        <w:rPr>
          <w:rFonts w:ascii="Georgia" w:eastAsia="Calibri" w:hAnsi="Georgia"/>
          <w:sz w:val="12"/>
        </w:rPr>
        <w:t>, which</w:t>
      </w:r>
      <w:r w:rsidRPr="001E1988">
        <w:rPr>
          <w:rFonts w:ascii="Georgia" w:hAnsi="Georgia"/>
          <w:szCs w:val="18"/>
        </w:rPr>
        <w:t xml:space="preserve"> </w:t>
      </w:r>
      <w:r w:rsidRPr="001E1988">
        <w:rPr>
          <w:rFonts w:ascii="Georgia" w:hAnsi="Georgia"/>
          <w:b/>
          <w:szCs w:val="18"/>
          <w:highlight w:val="cyan"/>
          <w:u w:val="single"/>
        </w:rPr>
        <w:t>determine the behavior of every molecule</w:t>
      </w:r>
      <w:r w:rsidRPr="001E1988">
        <w:rPr>
          <w:rFonts w:ascii="Georgia" w:hAnsi="Georgia"/>
          <w:szCs w:val="18"/>
        </w:rPr>
        <w:t xml:space="preserve"> </w:t>
      </w:r>
      <w:r w:rsidRPr="001E1988">
        <w:rPr>
          <w:rFonts w:ascii="Georgia" w:eastAsia="Calibri" w:hAnsi="Georgia"/>
          <w:sz w:val="12"/>
        </w:rPr>
        <w:t>in the universe. Those molecules, of course, also make up your brain — the organ that does the "choosing." And the neurons and molecules in your brain are the product of both your genes and your environment, an environment including the other people we deal with. Memories, for example, are nothing more than structural and chemical changes in your brain cells.</w:t>
      </w:r>
      <w:r w:rsidRPr="001E1988">
        <w:rPr>
          <w:rFonts w:ascii="Georgia" w:hAnsi="Georgia"/>
          <w:szCs w:val="18"/>
        </w:rPr>
        <w:t xml:space="preserve"> </w:t>
      </w:r>
      <w:r w:rsidRPr="001E1988">
        <w:rPr>
          <w:rFonts w:ascii="Georgia" w:hAnsi="Georgia"/>
          <w:b/>
          <w:szCs w:val="18"/>
          <w:highlight w:val="cyan"/>
          <w:u w:val="single"/>
        </w:rPr>
        <w:t>Everything</w:t>
      </w:r>
      <w:r w:rsidRPr="001E1988">
        <w:rPr>
          <w:rFonts w:ascii="Georgia" w:hAnsi="Georgia"/>
          <w:b/>
          <w:szCs w:val="18"/>
          <w:u w:val="single"/>
        </w:rPr>
        <w:t xml:space="preserve"> </w:t>
      </w:r>
      <w:r w:rsidRPr="001E1988">
        <w:rPr>
          <w:rFonts w:ascii="Georgia" w:hAnsi="Georgia"/>
          <w:b/>
          <w:sz w:val="12"/>
          <w:szCs w:val="18"/>
          <w:u w:val="single"/>
        </w:rPr>
        <w:t>that</w:t>
      </w:r>
      <w:r w:rsidRPr="001E1988">
        <w:rPr>
          <w:rFonts w:ascii="Georgia" w:hAnsi="Georgia"/>
          <w:b/>
          <w:szCs w:val="18"/>
          <w:u w:val="single"/>
        </w:rPr>
        <w:t xml:space="preserve"> </w:t>
      </w:r>
      <w:r w:rsidRPr="001E1988">
        <w:rPr>
          <w:rFonts w:ascii="Georgia" w:hAnsi="Georgia"/>
          <w:b/>
          <w:szCs w:val="18"/>
          <w:highlight w:val="cyan"/>
          <w:u w:val="single"/>
        </w:rPr>
        <w:t>you</w:t>
      </w:r>
      <w:r w:rsidRPr="001E1988">
        <w:rPr>
          <w:rFonts w:ascii="Georgia" w:hAnsi="Georgia"/>
          <w:szCs w:val="18"/>
        </w:rPr>
        <w:t xml:space="preserve"> </w:t>
      </w:r>
      <w:r w:rsidRPr="001E1988">
        <w:rPr>
          <w:rFonts w:ascii="Georgia" w:eastAsia="Calibri" w:hAnsi="Georgia"/>
          <w:sz w:val="12"/>
        </w:rPr>
        <w:t>think, say, or</w:t>
      </w:r>
      <w:r w:rsidRPr="001E1988">
        <w:rPr>
          <w:rFonts w:ascii="Georgia" w:hAnsi="Georgia"/>
          <w:szCs w:val="18"/>
        </w:rPr>
        <w:t xml:space="preserve"> </w:t>
      </w:r>
      <w:r w:rsidRPr="001E1988">
        <w:rPr>
          <w:rFonts w:ascii="Georgia" w:hAnsi="Georgia"/>
          <w:b/>
          <w:szCs w:val="18"/>
          <w:highlight w:val="cyan"/>
          <w:u w:val="single"/>
        </w:rPr>
        <w:t>do, must come down</w:t>
      </w:r>
      <w:r w:rsidRPr="001E1988">
        <w:rPr>
          <w:rFonts w:ascii="Georgia" w:hAnsi="Georgia"/>
          <w:b/>
          <w:szCs w:val="18"/>
          <w:highlight w:val="cyan"/>
        </w:rPr>
        <w:t xml:space="preserve"> </w:t>
      </w:r>
      <w:r w:rsidRPr="001E1988">
        <w:rPr>
          <w:rFonts w:ascii="Georgia" w:eastAsia="Calibri" w:hAnsi="Georgia"/>
          <w:b/>
          <w:highlight w:val="cyan"/>
          <w:u w:val="single"/>
        </w:rPr>
        <w:t>to</w:t>
      </w:r>
      <w:r w:rsidRPr="001E1988">
        <w:rPr>
          <w:rFonts w:ascii="Georgia" w:eastAsia="Calibri" w:hAnsi="Georgia"/>
          <w:sz w:val="12"/>
        </w:rPr>
        <w:t xml:space="preserve"> molecules and</w:t>
      </w:r>
      <w:r w:rsidRPr="001E1988">
        <w:rPr>
          <w:rFonts w:ascii="Georgia" w:hAnsi="Georgia"/>
          <w:b/>
          <w:szCs w:val="18"/>
          <w:u w:val="single"/>
        </w:rPr>
        <w:t xml:space="preserve"> </w:t>
      </w:r>
      <w:r w:rsidRPr="001E1988">
        <w:rPr>
          <w:rFonts w:ascii="Georgia" w:hAnsi="Georgia"/>
          <w:b/>
          <w:szCs w:val="18"/>
          <w:highlight w:val="cyan"/>
          <w:u w:val="single"/>
        </w:rPr>
        <w:t>physics</w:t>
      </w:r>
      <w:r w:rsidRPr="001E1988">
        <w:rPr>
          <w:rFonts w:ascii="Georgia" w:eastAsia="Calibri" w:hAnsi="Georgia"/>
          <w:sz w:val="12"/>
        </w:rPr>
        <w:t>. True "</w:t>
      </w:r>
      <w:r w:rsidRPr="001E1988">
        <w:rPr>
          <w:rFonts w:ascii="Georgia" w:hAnsi="Georgia"/>
          <w:b/>
          <w:szCs w:val="18"/>
          <w:highlight w:val="cyan"/>
          <w:u w:val="single"/>
        </w:rPr>
        <w:t>free will</w:t>
      </w:r>
      <w:r w:rsidRPr="001E1988">
        <w:rPr>
          <w:rFonts w:ascii="Georgia" w:eastAsia="Calibri" w:hAnsi="Georgia"/>
          <w:sz w:val="12"/>
        </w:rPr>
        <w:t>," then,</w:t>
      </w:r>
      <w:r w:rsidRPr="001E1988">
        <w:rPr>
          <w:rFonts w:ascii="Georgia" w:hAnsi="Georgia"/>
          <w:szCs w:val="18"/>
        </w:rPr>
        <w:t xml:space="preserve"> </w:t>
      </w:r>
      <w:r w:rsidRPr="001E1988">
        <w:rPr>
          <w:rFonts w:ascii="Georgia" w:hAnsi="Georgia"/>
          <w:b/>
          <w:szCs w:val="18"/>
          <w:highlight w:val="cyan"/>
          <w:u w:val="single"/>
        </w:rPr>
        <w:t>would require us to</w:t>
      </w:r>
      <w:r w:rsidRPr="001E1988">
        <w:rPr>
          <w:rFonts w:ascii="Georgia" w:hAnsi="Georgia"/>
          <w:b/>
          <w:szCs w:val="18"/>
          <w:u w:val="single"/>
        </w:rPr>
        <w:t xml:space="preserve"> </w:t>
      </w:r>
      <w:r w:rsidRPr="001E1988">
        <w:rPr>
          <w:rFonts w:ascii="Georgia" w:eastAsia="Calibri" w:hAnsi="Georgia"/>
          <w:sz w:val="12"/>
        </w:rPr>
        <w:t xml:space="preserve">somehow </w:t>
      </w:r>
      <w:r w:rsidRPr="001E1988">
        <w:rPr>
          <w:rFonts w:ascii="Georgia" w:hAnsi="Georgia"/>
          <w:b/>
          <w:szCs w:val="18"/>
          <w:highlight w:val="cyan"/>
          <w:u w:val="single"/>
        </w:rPr>
        <w:t>step outside</w:t>
      </w:r>
      <w:r w:rsidRPr="001E1988">
        <w:rPr>
          <w:rFonts w:ascii="Georgia" w:hAnsi="Georgia"/>
          <w:b/>
          <w:szCs w:val="18"/>
          <w:u w:val="single"/>
        </w:rPr>
        <w:t xml:space="preserve"> </w:t>
      </w:r>
      <w:r w:rsidRPr="001E1988">
        <w:rPr>
          <w:rFonts w:ascii="Georgia" w:eastAsia="Calibri" w:hAnsi="Georgia"/>
          <w:sz w:val="12"/>
        </w:rPr>
        <w:t xml:space="preserve">of </w:t>
      </w:r>
      <w:r w:rsidRPr="001E1988">
        <w:rPr>
          <w:rFonts w:ascii="Georgia" w:hAnsi="Georgia"/>
          <w:b/>
          <w:szCs w:val="18"/>
          <w:highlight w:val="cyan"/>
          <w:u w:val="single"/>
        </w:rPr>
        <w:t>our brain</w:t>
      </w:r>
      <w:r w:rsidRPr="001E1988">
        <w:rPr>
          <w:rFonts w:ascii="Georgia" w:eastAsia="Calibri" w:hAnsi="Georgia"/>
          <w:sz w:val="12"/>
        </w:rPr>
        <w:t>’s structure and modify how it works. Science hasn't shown any way we can do this because</w:t>
      </w:r>
      <w:r w:rsidRPr="001E1988">
        <w:rPr>
          <w:rFonts w:ascii="Georgia" w:hAnsi="Georgia"/>
          <w:b/>
          <w:szCs w:val="18"/>
          <w:highlight w:val="cyan"/>
          <w:u w:val="single"/>
        </w:rPr>
        <w:t>[but] "we" are</w:t>
      </w:r>
      <w:r w:rsidRPr="001E1988">
        <w:rPr>
          <w:rFonts w:ascii="Georgia" w:hAnsi="Georgia"/>
          <w:b/>
          <w:szCs w:val="18"/>
          <w:u w:val="single"/>
        </w:rPr>
        <w:t xml:space="preserve"> </w:t>
      </w:r>
      <w:r w:rsidRPr="001E1988">
        <w:rPr>
          <w:rFonts w:ascii="Georgia" w:eastAsia="Calibri" w:hAnsi="Georgia"/>
          <w:sz w:val="12"/>
        </w:rPr>
        <w:t>simply</w:t>
      </w:r>
      <w:r w:rsidRPr="001E1988">
        <w:rPr>
          <w:rFonts w:ascii="Georgia" w:hAnsi="Georgia"/>
          <w:b/>
          <w:szCs w:val="18"/>
          <w:u w:val="single"/>
        </w:rPr>
        <w:t xml:space="preserve"> </w:t>
      </w:r>
      <w:r w:rsidRPr="001E1988">
        <w:rPr>
          <w:rFonts w:ascii="Georgia" w:hAnsi="Georgia"/>
          <w:b/>
          <w:szCs w:val="18"/>
          <w:highlight w:val="cyan"/>
          <w:u w:val="single"/>
        </w:rPr>
        <w:t xml:space="preserve">constructs of our brain. [and] </w:t>
      </w:r>
      <w:r w:rsidRPr="001E1988">
        <w:rPr>
          <w:rFonts w:ascii="Georgia" w:hAnsi="Georgia"/>
          <w:b/>
          <w:sz w:val="12"/>
          <w:szCs w:val="18"/>
          <w:u w:val="single"/>
        </w:rPr>
        <w:t>We</w:t>
      </w:r>
      <w:r w:rsidRPr="001E1988">
        <w:rPr>
          <w:rFonts w:ascii="Georgia" w:hAnsi="Georgia"/>
          <w:b/>
          <w:szCs w:val="18"/>
          <w:u w:val="single"/>
        </w:rPr>
        <w:t xml:space="preserve"> </w:t>
      </w:r>
      <w:r w:rsidRPr="001E1988">
        <w:rPr>
          <w:rFonts w:ascii="Georgia" w:hAnsi="Georgia"/>
          <w:b/>
          <w:szCs w:val="18"/>
          <w:highlight w:val="cyan"/>
          <w:u w:val="single"/>
        </w:rPr>
        <w:t>can't impose a</w:t>
      </w:r>
      <w:r w:rsidRPr="001E1988">
        <w:rPr>
          <w:rFonts w:ascii="Georgia" w:eastAsia="Calibri" w:hAnsi="Georgia"/>
          <w:sz w:val="12"/>
        </w:rPr>
        <w:t xml:space="preserve"> nebulous</w:t>
      </w:r>
      <w:r w:rsidRPr="001E1988">
        <w:rPr>
          <w:rFonts w:ascii="Georgia" w:hAnsi="Georgia"/>
          <w:b/>
          <w:szCs w:val="18"/>
          <w:u w:val="single"/>
        </w:rPr>
        <w:t xml:space="preserve"> </w:t>
      </w:r>
      <w:r w:rsidRPr="001E1988">
        <w:rPr>
          <w:rFonts w:ascii="Georgia" w:hAnsi="Georgia"/>
          <w:b/>
          <w:szCs w:val="18"/>
          <w:highlight w:val="cyan"/>
          <w:u w:val="single"/>
        </w:rPr>
        <w:t>"will" on</w:t>
      </w:r>
      <w:r w:rsidRPr="001E1988">
        <w:rPr>
          <w:rFonts w:ascii="Georgia" w:hAnsi="Georgia"/>
          <w:b/>
          <w:szCs w:val="18"/>
          <w:u w:val="single"/>
        </w:rPr>
        <w:t xml:space="preserve"> </w:t>
      </w:r>
      <w:r w:rsidRPr="001E1988">
        <w:rPr>
          <w:rFonts w:ascii="Georgia" w:eastAsia="Calibri" w:hAnsi="Georgia"/>
          <w:sz w:val="12"/>
        </w:rPr>
        <w:t>the inputs to</w:t>
      </w:r>
      <w:r w:rsidRPr="001E1988">
        <w:rPr>
          <w:rFonts w:ascii="Georgia" w:hAnsi="Georgia"/>
          <w:b/>
          <w:szCs w:val="18"/>
          <w:u w:val="single"/>
        </w:rPr>
        <w:t xml:space="preserve"> </w:t>
      </w:r>
      <w:r w:rsidRPr="001E1988">
        <w:rPr>
          <w:rFonts w:ascii="Georgia" w:hAnsi="Georgia"/>
          <w:b/>
          <w:szCs w:val="18"/>
          <w:highlight w:val="cyan"/>
          <w:u w:val="single"/>
        </w:rPr>
        <w:t>our brain</w:t>
      </w:r>
      <w:r w:rsidRPr="001E1988">
        <w:rPr>
          <w:rFonts w:ascii="Georgia" w:hAnsi="Georgia"/>
          <w:szCs w:val="18"/>
        </w:rPr>
        <w:t xml:space="preserve"> </w:t>
      </w:r>
      <w:r w:rsidRPr="001E1988">
        <w:rPr>
          <w:rFonts w:ascii="Georgia" w:eastAsia="Calibri" w:hAnsi="Georgia"/>
          <w:sz w:val="12"/>
        </w:rPr>
        <w:t>that can affect its output of decisions and actions,</w:t>
      </w:r>
      <w:r w:rsidRPr="001E1988">
        <w:rPr>
          <w:rFonts w:ascii="Georgia" w:hAnsi="Georgia"/>
          <w:szCs w:val="18"/>
        </w:rPr>
        <w:t xml:space="preserve"> </w:t>
      </w:r>
      <w:r w:rsidRPr="001E1988">
        <w:rPr>
          <w:rFonts w:ascii="Georgia" w:hAnsi="Georgia"/>
          <w:b/>
          <w:szCs w:val="18"/>
          <w:highlight w:val="cyan"/>
          <w:u w:val="single"/>
        </w:rPr>
        <w:t>any more than a</w:t>
      </w:r>
      <w:r w:rsidRPr="001E1988">
        <w:rPr>
          <w:rFonts w:ascii="Georgia" w:hAnsi="Georgia"/>
          <w:szCs w:val="18"/>
        </w:rPr>
        <w:t xml:space="preserve"> </w:t>
      </w:r>
      <w:r w:rsidRPr="001E1988">
        <w:rPr>
          <w:rFonts w:ascii="Georgia" w:eastAsia="Calibri" w:hAnsi="Georgia"/>
          <w:sz w:val="12"/>
        </w:rPr>
        <w:t>programmed</w:t>
      </w:r>
      <w:r w:rsidRPr="001E1988">
        <w:rPr>
          <w:rFonts w:ascii="Georgia" w:hAnsi="Georgia"/>
          <w:szCs w:val="18"/>
        </w:rPr>
        <w:t xml:space="preserve"> </w:t>
      </w:r>
      <w:r w:rsidRPr="001E1988">
        <w:rPr>
          <w:rFonts w:ascii="Georgia" w:hAnsi="Georgia"/>
          <w:b/>
          <w:szCs w:val="18"/>
          <w:highlight w:val="cyan"/>
          <w:u w:val="single"/>
        </w:rPr>
        <w:t>computer can</w:t>
      </w:r>
      <w:r w:rsidRPr="001E1988">
        <w:rPr>
          <w:rFonts w:ascii="Georgia" w:hAnsi="Georgia"/>
          <w:szCs w:val="18"/>
        </w:rPr>
        <w:t xml:space="preserve"> </w:t>
      </w:r>
      <w:r w:rsidRPr="001E1988">
        <w:rPr>
          <w:rFonts w:ascii="Georgia" w:eastAsia="Calibri" w:hAnsi="Georgia"/>
          <w:sz w:val="12"/>
        </w:rPr>
        <w:t>somehow reach inside itself and</w:t>
      </w:r>
      <w:r w:rsidRPr="001E1988">
        <w:rPr>
          <w:rFonts w:ascii="Georgia" w:hAnsi="Georgia"/>
          <w:szCs w:val="18"/>
        </w:rPr>
        <w:t xml:space="preserve"> </w:t>
      </w:r>
      <w:r w:rsidRPr="001E1988">
        <w:rPr>
          <w:rFonts w:ascii="Georgia" w:hAnsi="Georgia"/>
          <w:b/>
          <w:szCs w:val="18"/>
          <w:highlight w:val="cyan"/>
          <w:u w:val="single"/>
        </w:rPr>
        <w:t>change its program</w:t>
      </w:r>
      <w:r w:rsidRPr="001E1988">
        <w:rPr>
          <w:rFonts w:ascii="Georgia" w:hAnsi="Georgia"/>
          <w:szCs w:val="18"/>
        </w:rPr>
        <w:t>.</w:t>
      </w:r>
    </w:p>
    <w:p w:rsidR="001E1988" w:rsidRPr="001E1988" w:rsidRDefault="001E1988" w:rsidP="001D509E">
      <w:pPr>
        <w:pStyle w:val="NormalWeb"/>
        <w:shd w:val="clear" w:color="auto" w:fill="FFFFFF"/>
        <w:spacing w:before="0" w:beforeAutospacing="0" w:after="0" w:afterAutospacing="0" w:line="240" w:lineRule="auto"/>
        <w:rPr>
          <w:rFonts w:ascii="Georgia" w:hAnsi="Georgia"/>
        </w:rPr>
      </w:pPr>
      <w:r w:rsidRPr="001E1988">
        <w:rPr>
          <w:rFonts w:ascii="Georgia" w:hAnsi="Georgia"/>
          <w:szCs w:val="18"/>
        </w:rPr>
        <w:t>If determinism is true, the only coherent moral framework is utilitarianism, since it does not assign moral responsibility to the free will of individual actors, but instead simply evaluates the goodness or badness of overall states of affairs.</w:t>
      </w:r>
      <w:r w:rsidRPr="001E1988">
        <w:rPr>
          <w:rFonts w:ascii="Georgia" w:hAnsi="Georgia"/>
        </w:rPr>
        <w:t xml:space="preserve"> </w:t>
      </w:r>
      <w:r w:rsidRPr="001E1988">
        <w:rPr>
          <w:rFonts w:ascii="Georgia" w:hAnsi="Georgia"/>
          <w:b/>
          <w:szCs w:val="18"/>
          <w:u w:val="single"/>
        </w:rPr>
        <w:t>Greene and Cohen 04</w:t>
      </w:r>
      <w:r w:rsidRPr="001E1988">
        <w:rPr>
          <w:rStyle w:val="FootnoteReference"/>
          <w:rFonts w:ascii="Georgia" w:hAnsi="Georgia"/>
          <w:szCs w:val="18"/>
        </w:rPr>
        <w:footnoteReference w:id="15"/>
      </w:r>
      <w:r w:rsidRPr="001E1988">
        <w:rPr>
          <w:rFonts w:ascii="Georgia" w:hAnsi="Georgia"/>
          <w:szCs w:val="18"/>
        </w:rPr>
        <w:t xml:space="preserve"> </w:t>
      </w:r>
    </w:p>
    <w:p w:rsidR="001E1988" w:rsidRPr="001E1988" w:rsidRDefault="001E1988" w:rsidP="001D509E">
      <w:pPr>
        <w:ind w:left="720"/>
        <w:rPr>
          <w:rFonts w:ascii="Georgia" w:hAnsi="Georgia"/>
          <w:szCs w:val="18"/>
        </w:rPr>
      </w:pPr>
      <w:r w:rsidRPr="001E1988">
        <w:rPr>
          <w:rFonts w:ascii="Georgia" w:eastAsia="Calibri" w:hAnsi="Georgia" w:cs="Times New Roman"/>
          <w:sz w:val="12"/>
        </w:rPr>
        <w:t>Even if there is no intuitively satisfying solution to the problem of free will, it does not follow that there is no correct view of the matter. Ours is as follows: when it comes to the issue of free will itself, hard determinism is mostly correct.</w:t>
      </w:r>
      <w:r w:rsidRPr="001E1988">
        <w:rPr>
          <w:rFonts w:ascii="Georgia" w:hAnsi="Georgia"/>
          <w:szCs w:val="18"/>
        </w:rPr>
        <w:t xml:space="preserve"> </w:t>
      </w:r>
      <w:r w:rsidRPr="001E1988">
        <w:rPr>
          <w:rFonts w:ascii="Georgia" w:hAnsi="Georgia"/>
          <w:b/>
          <w:szCs w:val="18"/>
          <w:highlight w:val="cyan"/>
          <w:u w:val="single"/>
        </w:rPr>
        <w:t>Free will</w:t>
      </w:r>
      <w:r w:rsidRPr="001E1988">
        <w:rPr>
          <w:rFonts w:ascii="Georgia" w:eastAsia="Calibri" w:hAnsi="Georgia" w:cs="Times New Roman"/>
          <w:sz w:val="12"/>
        </w:rPr>
        <w:t>, as we ordinarily understand it,</w:t>
      </w:r>
      <w:r w:rsidRPr="001E1988">
        <w:rPr>
          <w:rFonts w:ascii="Georgia" w:hAnsi="Georgia"/>
          <w:szCs w:val="18"/>
        </w:rPr>
        <w:t xml:space="preserve"> </w:t>
      </w:r>
      <w:r w:rsidRPr="001E1988">
        <w:rPr>
          <w:rFonts w:ascii="Georgia" w:hAnsi="Georgia"/>
          <w:b/>
          <w:szCs w:val="18"/>
          <w:highlight w:val="cyan"/>
          <w:u w:val="single"/>
        </w:rPr>
        <w:t>is</w:t>
      </w:r>
      <w:r w:rsidRPr="001E1988">
        <w:rPr>
          <w:rFonts w:ascii="Georgia" w:hAnsi="Georgia"/>
          <w:b/>
          <w:szCs w:val="18"/>
          <w:u w:val="single"/>
        </w:rPr>
        <w:t xml:space="preserve"> </w:t>
      </w:r>
      <w:r w:rsidRPr="001E1988">
        <w:rPr>
          <w:rFonts w:ascii="Georgia" w:hAnsi="Georgia"/>
          <w:b/>
          <w:szCs w:val="18"/>
          <w:highlight w:val="cyan"/>
          <w:u w:val="single"/>
        </w:rPr>
        <w:t>an illusion</w:t>
      </w:r>
      <w:r w:rsidRPr="001E1988">
        <w:rPr>
          <w:rFonts w:ascii="Georgia" w:hAnsi="Georgia"/>
          <w:szCs w:val="18"/>
          <w:highlight w:val="cyan"/>
        </w:rPr>
        <w:t xml:space="preserve">. </w:t>
      </w:r>
      <w:r w:rsidRPr="001E1988">
        <w:rPr>
          <w:rFonts w:ascii="Georgia" w:hAnsi="Georgia"/>
          <w:b/>
          <w:szCs w:val="18"/>
          <w:highlight w:val="cyan"/>
          <w:u w:val="single"/>
        </w:rPr>
        <w:t>However</w:t>
      </w:r>
      <w:r w:rsidRPr="001E1988">
        <w:rPr>
          <w:rFonts w:ascii="Georgia" w:hAnsi="Georgia"/>
          <w:b/>
          <w:szCs w:val="18"/>
          <w:u w:val="single"/>
        </w:rPr>
        <w:t xml:space="preserve">, </w:t>
      </w:r>
      <w:r w:rsidRPr="001E1988">
        <w:rPr>
          <w:rFonts w:ascii="Georgia" w:eastAsia="Calibri" w:hAnsi="Georgia" w:cs="Times New Roman"/>
          <w:sz w:val="12"/>
        </w:rPr>
        <w:t>it does not follow from the fact that free will is an illusion that there is no legitimate [a] place for responsibility. Recall from x 2 that</w:t>
      </w:r>
      <w:r w:rsidRPr="001E1988">
        <w:rPr>
          <w:rFonts w:ascii="Georgia" w:hAnsi="Georgia"/>
          <w:szCs w:val="18"/>
        </w:rPr>
        <w:t xml:space="preserve"> </w:t>
      </w:r>
      <w:r w:rsidRPr="001E1988">
        <w:rPr>
          <w:rFonts w:ascii="Georgia" w:hAnsi="Georgia"/>
          <w:b/>
          <w:szCs w:val="18"/>
          <w:highlight w:val="cyan"/>
          <w:u w:val="single"/>
        </w:rPr>
        <w:t>there are</w:t>
      </w:r>
      <w:r w:rsidRPr="001E1988">
        <w:rPr>
          <w:rFonts w:ascii="Georgia" w:hAnsi="Georgia"/>
          <w:szCs w:val="18"/>
        </w:rPr>
        <w:t xml:space="preserve"> </w:t>
      </w:r>
      <w:r w:rsidRPr="001E1988">
        <w:rPr>
          <w:rFonts w:ascii="Georgia" w:eastAsia="Calibri" w:hAnsi="Georgia" w:cs="Times New Roman"/>
          <w:sz w:val="12"/>
        </w:rPr>
        <w:t>two general</w:t>
      </w:r>
      <w:r w:rsidRPr="001E1988">
        <w:rPr>
          <w:rFonts w:ascii="Georgia" w:hAnsi="Georgia"/>
          <w:szCs w:val="18"/>
        </w:rPr>
        <w:t xml:space="preserve"> </w:t>
      </w:r>
      <w:r w:rsidRPr="001E1988">
        <w:rPr>
          <w:rFonts w:ascii="Georgia" w:hAnsi="Georgia"/>
          <w:b/>
          <w:szCs w:val="18"/>
          <w:highlight w:val="cyan"/>
          <w:u w:val="single"/>
        </w:rPr>
        <w:t>justifications</w:t>
      </w:r>
      <w:r w:rsidRPr="001E1988">
        <w:rPr>
          <w:rFonts w:ascii="Georgia" w:hAnsi="Georgia"/>
          <w:szCs w:val="18"/>
          <w:highlight w:val="cyan"/>
        </w:rPr>
        <w:t xml:space="preserve"> </w:t>
      </w:r>
      <w:r w:rsidRPr="001E1988">
        <w:rPr>
          <w:rFonts w:ascii="Georgia" w:hAnsi="Georgia"/>
          <w:b/>
          <w:szCs w:val="18"/>
          <w:highlight w:val="cyan"/>
          <w:u w:val="single"/>
        </w:rPr>
        <w:t>for holding people</w:t>
      </w:r>
      <w:r w:rsidRPr="001E1988">
        <w:rPr>
          <w:rFonts w:ascii="Georgia" w:hAnsi="Georgia"/>
          <w:b/>
          <w:szCs w:val="18"/>
          <w:u w:val="single"/>
        </w:rPr>
        <w:t xml:space="preserve"> </w:t>
      </w:r>
      <w:r w:rsidRPr="001E1988">
        <w:rPr>
          <w:rFonts w:ascii="Georgia" w:eastAsia="Calibri" w:hAnsi="Georgia" w:cs="Times New Roman"/>
          <w:sz w:val="12"/>
        </w:rPr>
        <w:t>legally</w:t>
      </w:r>
      <w:r w:rsidRPr="001E1988">
        <w:rPr>
          <w:rFonts w:ascii="Georgia" w:hAnsi="Georgia"/>
          <w:b/>
          <w:szCs w:val="18"/>
          <w:u w:val="single"/>
        </w:rPr>
        <w:t xml:space="preserve"> </w:t>
      </w:r>
      <w:r w:rsidRPr="001E1988">
        <w:rPr>
          <w:rFonts w:ascii="Georgia" w:hAnsi="Georgia"/>
          <w:b/>
          <w:szCs w:val="18"/>
          <w:highlight w:val="cyan"/>
          <w:u w:val="single"/>
        </w:rPr>
        <w:t>responsible</w:t>
      </w:r>
      <w:r w:rsidRPr="001E1988">
        <w:rPr>
          <w:rFonts w:ascii="Georgia" w:hAnsi="Georgia"/>
          <w:szCs w:val="18"/>
        </w:rPr>
        <w:t xml:space="preserve"> </w:t>
      </w:r>
      <w:r w:rsidRPr="001E1988">
        <w:rPr>
          <w:rFonts w:ascii="Georgia" w:eastAsia="Calibri" w:hAnsi="Georgia" w:cs="Times New Roman"/>
          <w:sz w:val="12"/>
        </w:rPr>
        <w:t>for their actions. The retributive justification, by which the goal of punishment is to give people what they really deserve, does depend[s] on this dubious notion of free will. However,</w:t>
      </w:r>
      <w:r w:rsidRPr="001E1988">
        <w:rPr>
          <w:rFonts w:ascii="Georgia" w:hAnsi="Georgia"/>
          <w:szCs w:val="18"/>
        </w:rPr>
        <w:t xml:space="preserve"> </w:t>
      </w:r>
      <w:r w:rsidRPr="001E1988">
        <w:rPr>
          <w:rFonts w:ascii="Georgia" w:hAnsi="Georgia"/>
          <w:b/>
          <w:szCs w:val="18"/>
          <w:highlight w:val="cyan"/>
          <w:u w:val="single"/>
        </w:rPr>
        <w:t>the consequentialist approach</w:t>
      </w:r>
      <w:r w:rsidRPr="001E1988">
        <w:rPr>
          <w:rFonts w:ascii="Georgia" w:hAnsi="Georgia"/>
          <w:b/>
          <w:szCs w:val="18"/>
          <w:u w:val="single"/>
        </w:rPr>
        <w:t xml:space="preserve"> </w:t>
      </w:r>
      <w:r w:rsidRPr="001E1988">
        <w:rPr>
          <w:rFonts w:ascii="Georgia" w:hAnsi="Georgia"/>
          <w:b/>
          <w:szCs w:val="18"/>
          <w:highlight w:val="cyan"/>
          <w:u w:val="single"/>
        </w:rPr>
        <w:t>does not require</w:t>
      </w:r>
      <w:r w:rsidRPr="001E1988">
        <w:rPr>
          <w:rFonts w:ascii="Georgia" w:hAnsi="Georgia"/>
          <w:b/>
          <w:szCs w:val="18"/>
          <w:u w:val="single"/>
        </w:rPr>
        <w:t xml:space="preserve"> </w:t>
      </w:r>
      <w:r w:rsidRPr="001E1988">
        <w:rPr>
          <w:rFonts w:ascii="Georgia" w:eastAsia="Calibri" w:hAnsi="Georgia" w:cs="Times New Roman"/>
          <w:sz w:val="12"/>
        </w:rPr>
        <w:t>a belief in</w:t>
      </w:r>
      <w:r w:rsidRPr="001E1988">
        <w:rPr>
          <w:rFonts w:ascii="Georgia" w:hAnsi="Georgia"/>
          <w:b/>
          <w:szCs w:val="18"/>
          <w:u w:val="single"/>
        </w:rPr>
        <w:t xml:space="preserve"> </w:t>
      </w:r>
      <w:r w:rsidRPr="001E1988">
        <w:rPr>
          <w:rFonts w:ascii="Georgia" w:hAnsi="Georgia"/>
          <w:b/>
          <w:szCs w:val="18"/>
          <w:highlight w:val="cyan"/>
          <w:u w:val="single"/>
        </w:rPr>
        <w:t>free will</w:t>
      </w:r>
      <w:r w:rsidRPr="001E1988">
        <w:rPr>
          <w:rFonts w:ascii="Georgia" w:hAnsi="Georgia"/>
          <w:b/>
          <w:szCs w:val="18"/>
          <w:u w:val="single"/>
        </w:rPr>
        <w:t xml:space="preserve"> </w:t>
      </w:r>
      <w:r w:rsidRPr="001E1988">
        <w:rPr>
          <w:rFonts w:ascii="Georgia" w:eastAsia="Calibri" w:hAnsi="Georgia" w:cs="Times New Roman"/>
          <w:sz w:val="12"/>
        </w:rPr>
        <w:t>at all. As consequentialists,</w:t>
      </w:r>
      <w:r w:rsidRPr="001E1988">
        <w:rPr>
          <w:rFonts w:ascii="Georgia" w:hAnsi="Georgia"/>
          <w:szCs w:val="18"/>
        </w:rPr>
        <w:t xml:space="preserve"> </w:t>
      </w:r>
      <w:r w:rsidRPr="001E1988">
        <w:rPr>
          <w:rFonts w:ascii="Georgia" w:hAnsi="Georgia"/>
          <w:b/>
          <w:szCs w:val="18"/>
          <w:highlight w:val="cyan"/>
          <w:u w:val="single"/>
        </w:rPr>
        <w:t>we can hold people</w:t>
      </w:r>
      <w:r w:rsidRPr="001E1988">
        <w:rPr>
          <w:rFonts w:ascii="Georgia" w:hAnsi="Georgia"/>
          <w:b/>
          <w:szCs w:val="18"/>
          <w:u w:val="single"/>
        </w:rPr>
        <w:t xml:space="preserve"> </w:t>
      </w:r>
      <w:r w:rsidRPr="001E1988">
        <w:rPr>
          <w:rFonts w:ascii="Georgia" w:hAnsi="Georgia"/>
          <w:b/>
          <w:szCs w:val="18"/>
          <w:highlight w:val="cyan"/>
          <w:u w:val="single"/>
        </w:rPr>
        <w:t>responsible</w:t>
      </w:r>
      <w:r w:rsidRPr="001E1988">
        <w:rPr>
          <w:rFonts w:ascii="Georgia" w:hAnsi="Georgia"/>
          <w:b/>
          <w:szCs w:val="18"/>
          <w:u w:val="single"/>
        </w:rPr>
        <w:t xml:space="preserve"> </w:t>
      </w:r>
      <w:r w:rsidRPr="001E1988">
        <w:rPr>
          <w:rFonts w:ascii="Georgia" w:eastAsia="Calibri" w:hAnsi="Georgia" w:cs="Times New Roman"/>
          <w:sz w:val="12"/>
        </w:rPr>
        <w:t>for crimes simply</w:t>
      </w:r>
      <w:r w:rsidRPr="001E1988">
        <w:rPr>
          <w:rFonts w:ascii="Georgia" w:hAnsi="Georgia"/>
          <w:b/>
          <w:szCs w:val="18"/>
          <w:u w:val="single"/>
        </w:rPr>
        <w:t xml:space="preserve"> </w:t>
      </w:r>
      <w:r w:rsidRPr="001E1988">
        <w:rPr>
          <w:rFonts w:ascii="Georgia" w:hAnsi="Georgia"/>
          <w:b/>
          <w:szCs w:val="18"/>
          <w:highlight w:val="cyan"/>
          <w:u w:val="single"/>
        </w:rPr>
        <w:t>because doing so has</w:t>
      </w:r>
      <w:r w:rsidRPr="001E1988">
        <w:rPr>
          <w:rFonts w:ascii="Georgia" w:hAnsi="Georgia"/>
          <w:szCs w:val="18"/>
        </w:rPr>
        <w:t xml:space="preserve">, </w:t>
      </w:r>
      <w:r w:rsidRPr="001E1988">
        <w:rPr>
          <w:rFonts w:ascii="Georgia" w:eastAsia="Calibri" w:hAnsi="Georgia" w:cs="Times New Roman"/>
          <w:sz w:val="12"/>
        </w:rPr>
        <w:t>on balance,</w:t>
      </w:r>
      <w:r w:rsidRPr="001E1988">
        <w:rPr>
          <w:rFonts w:ascii="Georgia" w:hAnsi="Georgia"/>
          <w:b/>
          <w:szCs w:val="18"/>
          <w:u w:val="single"/>
        </w:rPr>
        <w:t xml:space="preserve"> </w:t>
      </w:r>
      <w:r w:rsidRPr="001E1988">
        <w:rPr>
          <w:rFonts w:ascii="Georgia" w:hAnsi="Georgia"/>
          <w:b/>
          <w:szCs w:val="18"/>
          <w:highlight w:val="cyan"/>
          <w:u w:val="single"/>
        </w:rPr>
        <w:t>beneficial</w:t>
      </w:r>
      <w:r w:rsidRPr="001E1988">
        <w:rPr>
          <w:rFonts w:ascii="Georgia" w:hAnsi="Georgia"/>
          <w:b/>
          <w:szCs w:val="18"/>
          <w:u w:val="single"/>
        </w:rPr>
        <w:t xml:space="preserve"> </w:t>
      </w:r>
      <w:r w:rsidRPr="001E1988">
        <w:rPr>
          <w:rFonts w:ascii="Georgia" w:hAnsi="Georgia"/>
          <w:b/>
          <w:szCs w:val="18"/>
          <w:highlight w:val="cyan"/>
          <w:u w:val="single"/>
        </w:rPr>
        <w:t>effects</w:t>
      </w:r>
      <w:r w:rsidRPr="001E1988">
        <w:rPr>
          <w:rFonts w:ascii="Georgia" w:hAnsi="Georgia"/>
          <w:b/>
          <w:szCs w:val="18"/>
          <w:u w:val="single"/>
        </w:rPr>
        <w:t xml:space="preserve"> </w:t>
      </w:r>
      <w:r w:rsidRPr="001E1988">
        <w:rPr>
          <w:rFonts w:ascii="Georgia" w:eastAsia="Calibri" w:hAnsi="Georgia" w:cs="Times New Roman"/>
          <w:sz w:val="12"/>
        </w:rPr>
        <w:t>through deterrence, containment, etc.</w:t>
      </w:r>
      <w:r w:rsidRPr="001E1988">
        <w:rPr>
          <w:rFonts w:ascii="Georgia" w:hAnsi="Georgia"/>
          <w:sz w:val="12"/>
          <w:szCs w:val="18"/>
        </w:rPr>
        <w:t xml:space="preserve"> </w:t>
      </w:r>
      <w:r w:rsidRPr="001E1988">
        <w:rPr>
          <w:rFonts w:ascii="Georgia" w:hAnsi="Georgia"/>
          <w:b/>
          <w:sz w:val="12"/>
          <w:szCs w:val="18"/>
          <w:u w:val="single"/>
        </w:rPr>
        <w:t>It is</w:t>
      </w:r>
      <w:r w:rsidRPr="001E1988">
        <w:rPr>
          <w:rFonts w:ascii="Georgia" w:hAnsi="Georgia"/>
          <w:sz w:val="12"/>
          <w:szCs w:val="18"/>
        </w:rPr>
        <w:t xml:space="preserve"> </w:t>
      </w:r>
      <w:r w:rsidRPr="001E1988">
        <w:rPr>
          <w:rFonts w:ascii="Georgia" w:eastAsia="Calibri" w:hAnsi="Georgia" w:cs="Times New Roman"/>
          <w:sz w:val="12"/>
        </w:rPr>
        <w:t>sometimes</w:t>
      </w:r>
      <w:r w:rsidRPr="001E1988">
        <w:rPr>
          <w:rFonts w:ascii="Georgia" w:hAnsi="Georgia"/>
          <w:sz w:val="12"/>
          <w:szCs w:val="18"/>
        </w:rPr>
        <w:t xml:space="preserve"> </w:t>
      </w:r>
      <w:r w:rsidRPr="001E1988">
        <w:rPr>
          <w:rFonts w:ascii="Georgia" w:hAnsi="Georgia"/>
          <w:b/>
          <w:sz w:val="12"/>
          <w:szCs w:val="18"/>
          <w:u w:val="single"/>
        </w:rPr>
        <w:t>said</w:t>
      </w:r>
      <w:r w:rsidRPr="001E1988">
        <w:rPr>
          <w:rFonts w:ascii="Georgia" w:hAnsi="Georgia"/>
          <w:sz w:val="12"/>
          <w:szCs w:val="18"/>
        </w:rPr>
        <w:t xml:space="preserve"> </w:t>
      </w:r>
      <w:r w:rsidRPr="001E1988">
        <w:rPr>
          <w:rFonts w:ascii="Georgia" w:eastAsia="Calibri" w:hAnsi="Georgia" w:cs="Times New Roman"/>
          <w:sz w:val="12"/>
        </w:rPr>
        <w:t>that</w:t>
      </w:r>
      <w:r w:rsidRPr="001E1988">
        <w:rPr>
          <w:rFonts w:ascii="Georgia" w:hAnsi="Georgia"/>
          <w:sz w:val="12"/>
          <w:szCs w:val="18"/>
        </w:rPr>
        <w:t xml:space="preserve"> </w:t>
      </w:r>
      <w:r w:rsidRPr="001E1988">
        <w:rPr>
          <w:rFonts w:ascii="Georgia" w:hAnsi="Georgia"/>
          <w:b/>
          <w:sz w:val="12"/>
          <w:szCs w:val="18"/>
          <w:u w:val="single"/>
        </w:rPr>
        <w:t>if we do not believe in free will then we cannot legitimately punish anyone</w:t>
      </w:r>
      <w:r w:rsidRPr="001E1988">
        <w:rPr>
          <w:rFonts w:ascii="Georgia" w:hAnsi="Georgia"/>
          <w:sz w:val="12"/>
          <w:szCs w:val="18"/>
        </w:rPr>
        <w:t xml:space="preserve"> </w:t>
      </w:r>
      <w:r w:rsidRPr="001E1988">
        <w:rPr>
          <w:rFonts w:ascii="Georgia" w:eastAsia="Calibri" w:hAnsi="Georgia" w:cs="Times New Roman"/>
          <w:sz w:val="12"/>
        </w:rPr>
        <w:t>and that society must dissolve into anarchy. In a less hysterical vein, Daniel Wegner argues that</w:t>
      </w:r>
      <w:r w:rsidRPr="001E1988">
        <w:rPr>
          <w:rFonts w:ascii="Georgia" w:hAnsi="Georgia"/>
          <w:sz w:val="12"/>
          <w:szCs w:val="18"/>
        </w:rPr>
        <w:t xml:space="preserve"> </w:t>
      </w:r>
      <w:r w:rsidRPr="001E1988">
        <w:rPr>
          <w:rFonts w:ascii="Georgia" w:hAnsi="Georgia"/>
          <w:b/>
          <w:sz w:val="12"/>
          <w:szCs w:val="18"/>
          <w:u w:val="single"/>
        </w:rPr>
        <w:t>[but] free will</w:t>
      </w:r>
      <w:r w:rsidRPr="001E1988">
        <w:rPr>
          <w:rFonts w:ascii="Georgia" w:hAnsi="Georgia"/>
          <w:sz w:val="12"/>
          <w:szCs w:val="18"/>
        </w:rPr>
        <w:t xml:space="preserve">, </w:t>
      </w:r>
      <w:r w:rsidRPr="001E1988">
        <w:rPr>
          <w:rFonts w:ascii="Georgia" w:eastAsia="Calibri" w:hAnsi="Georgia" w:cs="Times New Roman"/>
          <w:sz w:val="12"/>
        </w:rPr>
        <w:t>while illusory,</w:t>
      </w:r>
      <w:r w:rsidRPr="001E1988">
        <w:rPr>
          <w:rFonts w:ascii="Georgia" w:hAnsi="Georgia"/>
          <w:b/>
          <w:sz w:val="12"/>
          <w:szCs w:val="18"/>
          <w:u w:val="single"/>
        </w:rPr>
        <w:t xml:space="preserve"> is a necessary fiction for the maintenance of our social structure</w:t>
      </w:r>
      <w:r w:rsidRPr="001E1988">
        <w:rPr>
          <w:rFonts w:ascii="Georgia" w:hAnsi="Georgia"/>
          <w:sz w:val="12"/>
          <w:szCs w:val="18"/>
        </w:rPr>
        <w:t xml:space="preserve"> </w:t>
      </w:r>
      <w:r w:rsidRPr="001E1988">
        <w:rPr>
          <w:rFonts w:ascii="Georgia" w:eastAsia="Calibri" w:hAnsi="Georgia" w:cs="Times New Roman"/>
          <w:sz w:val="12"/>
        </w:rPr>
        <w:t>(Wegner 2002, ch. 9). We disagree. There are perfectly good, forward-looking justifications for</w:t>
      </w:r>
      <w:r w:rsidRPr="001E1988">
        <w:rPr>
          <w:rFonts w:ascii="Georgia" w:hAnsi="Georgia"/>
          <w:szCs w:val="18"/>
        </w:rPr>
        <w:t xml:space="preserve"> </w:t>
      </w:r>
    </w:p>
    <w:p w:rsidR="001E1988" w:rsidRPr="001E1988" w:rsidRDefault="001E1988" w:rsidP="001D509E">
      <w:pPr>
        <w:outlineLvl w:val="0"/>
        <w:rPr>
          <w:rFonts w:ascii="Georgia" w:hAnsi="Georgia"/>
        </w:rPr>
      </w:pPr>
      <w:r w:rsidRPr="001E1988">
        <w:rPr>
          <w:rFonts w:ascii="Georgia" w:hAnsi="Georgia"/>
        </w:rPr>
        <w:t xml:space="preserve">Second, </w:t>
      </w:r>
      <w:r w:rsidRPr="001E1988">
        <w:rPr>
          <w:rFonts w:ascii="Georgia" w:hAnsi="Georgia"/>
          <w:szCs w:val="12"/>
        </w:rPr>
        <w:t xml:space="preserve">Governments has a specific obligation to be utilitarian, </w:t>
      </w:r>
      <w:r w:rsidRPr="001E1988">
        <w:rPr>
          <w:rFonts w:ascii="Georgia" w:hAnsi="Georgia"/>
          <w:b/>
          <w:u w:val="single"/>
        </w:rPr>
        <w:t>Woller 97</w:t>
      </w:r>
      <w:r w:rsidRPr="001E1988">
        <w:rPr>
          <w:rStyle w:val="FootnoteReference"/>
          <w:rFonts w:ascii="Georgia" w:hAnsi="Georgia"/>
        </w:rPr>
        <w:footnoteReference w:id="16"/>
      </w:r>
      <w:r w:rsidRPr="001E1988">
        <w:rPr>
          <w:rFonts w:ascii="Georgia" w:hAnsi="Georgia"/>
          <w:u w:val="single"/>
        </w:rPr>
        <w:t xml:space="preserve"> </w:t>
      </w:r>
      <w:r w:rsidRPr="001E1988">
        <w:rPr>
          <w:rFonts w:ascii="Georgia" w:hAnsi="Georgia"/>
        </w:rPr>
        <w:t xml:space="preserve">                </w:t>
      </w:r>
    </w:p>
    <w:p w:rsidR="001E1988" w:rsidRPr="001E1988" w:rsidRDefault="001E1988" w:rsidP="001D509E">
      <w:pPr>
        <w:ind w:left="720"/>
        <w:rPr>
          <w:rFonts w:ascii="Georgia" w:hAnsi="Georgia"/>
          <w:szCs w:val="18"/>
        </w:rPr>
      </w:pPr>
      <w:r w:rsidRPr="001E1988">
        <w:rPr>
          <w:rFonts w:ascii="Georgia" w:hAnsi="Georgia"/>
          <w:sz w:val="12"/>
        </w:rPr>
        <w:t>Moreover, virtually all public policies entail some redistribution of economic or political resources, such that one group's gains must come at another group's ex- pense. Consequently,</w:t>
      </w:r>
      <w:r w:rsidRPr="001E1988">
        <w:rPr>
          <w:rFonts w:ascii="Georgia" w:hAnsi="Georgia"/>
          <w:sz w:val="12"/>
          <w:szCs w:val="16"/>
          <w:vertAlign w:val="superscript"/>
        </w:rPr>
        <w:t xml:space="preserve"> </w:t>
      </w:r>
      <w:r w:rsidRPr="001E1988">
        <w:rPr>
          <w:rFonts w:ascii="Georgia" w:hAnsi="Georgia"/>
          <w:sz w:val="12"/>
        </w:rPr>
        <w:t>public</w:t>
      </w:r>
      <w:r w:rsidRPr="001E1988">
        <w:rPr>
          <w:rFonts w:ascii="Georgia" w:hAnsi="Georgia"/>
          <w:szCs w:val="16"/>
          <w:vertAlign w:val="superscript"/>
        </w:rPr>
        <w:t xml:space="preserve"> </w:t>
      </w:r>
      <w:r w:rsidRPr="001E1988">
        <w:rPr>
          <w:rFonts w:ascii="Georgia" w:hAnsi="Georgia"/>
          <w:b/>
          <w:highlight w:val="cyan"/>
          <w:u w:val="single"/>
        </w:rPr>
        <w:t>policies in a democracy must be justified to the public</w:t>
      </w:r>
      <w:r w:rsidRPr="001E1988">
        <w:rPr>
          <w:rFonts w:ascii="Georgia" w:hAnsi="Georgia"/>
        </w:rPr>
        <w:t xml:space="preserve">, </w:t>
      </w:r>
      <w:r w:rsidRPr="001E1988">
        <w:rPr>
          <w:rFonts w:ascii="Georgia" w:hAnsi="Georgia"/>
          <w:sz w:val="12"/>
        </w:rPr>
        <w:t>and especially to those who pay the costs of those policies. Such</w:t>
      </w:r>
      <w:r w:rsidRPr="001E1988">
        <w:rPr>
          <w:rFonts w:ascii="Georgia" w:hAnsi="Georgia"/>
        </w:rPr>
        <w:t xml:space="preserve"> </w:t>
      </w:r>
      <w:r w:rsidRPr="001E1988">
        <w:rPr>
          <w:rFonts w:ascii="Georgia" w:hAnsi="Georgia"/>
          <w:b/>
          <w:highlight w:val="cyan"/>
          <w:u w:val="single"/>
        </w:rPr>
        <w:t>[but] justification cannot</w:t>
      </w:r>
      <w:r w:rsidRPr="001E1988">
        <w:rPr>
          <w:rFonts w:ascii="Georgia" w:hAnsi="Georgia"/>
          <w:u w:val="single"/>
        </w:rPr>
        <w:t xml:space="preserve"> </w:t>
      </w:r>
      <w:r w:rsidRPr="001E1988">
        <w:rPr>
          <w:rFonts w:ascii="Georgia" w:hAnsi="Georgia"/>
          <w:sz w:val="12"/>
        </w:rPr>
        <w:t>simply</w:t>
      </w:r>
      <w:r w:rsidRPr="001E1988">
        <w:rPr>
          <w:rFonts w:ascii="Georgia" w:hAnsi="Georgia"/>
        </w:rPr>
        <w:t xml:space="preserve"> </w:t>
      </w:r>
      <w:r w:rsidRPr="001E1988">
        <w:rPr>
          <w:rFonts w:ascii="Georgia" w:hAnsi="Georgia"/>
          <w:b/>
          <w:highlight w:val="cyan"/>
          <w:u w:val="single"/>
        </w:rPr>
        <w:t>be assumed</w:t>
      </w:r>
      <w:r w:rsidRPr="001E1988">
        <w:rPr>
          <w:rFonts w:ascii="Georgia" w:hAnsi="Georgia"/>
          <w:u w:val="single"/>
        </w:rPr>
        <w:t xml:space="preserve"> </w:t>
      </w:r>
      <w:r w:rsidRPr="001E1988">
        <w:rPr>
          <w:rFonts w:ascii="Georgia" w:hAnsi="Georgia"/>
          <w:sz w:val="12"/>
        </w:rPr>
        <w:t>a priori</w:t>
      </w:r>
      <w:r w:rsidRPr="001E1988">
        <w:rPr>
          <w:rFonts w:ascii="Georgia" w:hAnsi="Georgia"/>
        </w:rPr>
        <w:t xml:space="preserve"> </w:t>
      </w:r>
      <w:r w:rsidRPr="001E1988">
        <w:rPr>
          <w:rFonts w:ascii="Georgia" w:hAnsi="Georgia"/>
          <w:b/>
          <w:highlight w:val="cyan"/>
          <w:u w:val="single"/>
        </w:rPr>
        <w:t>by</w:t>
      </w:r>
      <w:r w:rsidRPr="001E1988">
        <w:rPr>
          <w:rFonts w:ascii="Georgia" w:hAnsi="Georgia"/>
          <w:u w:val="single"/>
        </w:rPr>
        <w:t xml:space="preserve"> </w:t>
      </w:r>
      <w:r w:rsidRPr="001E1988">
        <w:rPr>
          <w:rFonts w:ascii="Georgia" w:hAnsi="Georgia"/>
          <w:sz w:val="12"/>
        </w:rPr>
        <w:t>invoking some</w:t>
      </w:r>
      <w:r w:rsidRPr="001E1988">
        <w:rPr>
          <w:rFonts w:ascii="Georgia" w:hAnsi="Georgia"/>
          <w:sz w:val="12"/>
          <w:szCs w:val="10"/>
        </w:rPr>
        <w:t xml:space="preserve"> higher-order</w:t>
      </w:r>
      <w:r w:rsidRPr="001E1988">
        <w:rPr>
          <w:rFonts w:ascii="Georgia" w:hAnsi="Georgia"/>
          <w:u w:val="single"/>
        </w:rPr>
        <w:t xml:space="preserve"> </w:t>
      </w:r>
      <w:r w:rsidRPr="001E1988">
        <w:rPr>
          <w:rFonts w:ascii="Georgia" w:hAnsi="Georgia"/>
          <w:b/>
          <w:highlight w:val="cyan"/>
          <w:u w:val="single"/>
        </w:rPr>
        <w:t>moral principle</w:t>
      </w:r>
      <w:r w:rsidRPr="001E1988">
        <w:rPr>
          <w:rFonts w:ascii="Georgia" w:hAnsi="Georgia"/>
          <w:u w:val="single"/>
        </w:rPr>
        <w:t xml:space="preserve">. </w:t>
      </w:r>
      <w:r w:rsidRPr="001E1988">
        <w:rPr>
          <w:rFonts w:ascii="Georgia" w:hAnsi="Georgia"/>
          <w:sz w:val="12"/>
          <w:szCs w:val="10"/>
        </w:rPr>
        <w:t xml:space="preserve">Appeals to a priori moral principles, such as environmental preservation, also often fail to acknowledge that </w:t>
      </w:r>
      <w:r w:rsidRPr="001E1988">
        <w:rPr>
          <w:rFonts w:ascii="Georgia" w:hAnsi="Georgia"/>
          <w:b/>
          <w:highlight w:val="cyan"/>
          <w:u w:val="single"/>
        </w:rPr>
        <w:t>public policies inevitably entail trade-offs</w:t>
      </w:r>
      <w:r w:rsidRPr="001E1988">
        <w:rPr>
          <w:rFonts w:ascii="Georgia" w:hAnsi="Georgia"/>
          <w:u w:val="single"/>
        </w:rPr>
        <w:t xml:space="preserve"> </w:t>
      </w:r>
      <w:r w:rsidRPr="001E1988">
        <w:rPr>
          <w:rFonts w:ascii="Georgia" w:hAnsi="Georgia"/>
          <w:sz w:val="12"/>
        </w:rPr>
        <w:t xml:space="preserve">among competing values. Thus </w:t>
      </w:r>
      <w:r w:rsidRPr="001E1988">
        <w:rPr>
          <w:rFonts w:ascii="Georgia" w:hAnsi="Georgia"/>
          <w:sz w:val="12"/>
          <w:u w:val="single"/>
        </w:rPr>
        <w:t xml:space="preserve">since policymakers cannot justify inherent value conflicts to the public </w:t>
      </w:r>
      <w:r w:rsidRPr="001E1988">
        <w:rPr>
          <w:rFonts w:ascii="Georgia" w:hAnsi="Georgia"/>
          <w:sz w:val="12"/>
        </w:rPr>
        <w:t xml:space="preserve">in any philosophical sense, </w:t>
      </w:r>
      <w:r w:rsidRPr="001E1988">
        <w:rPr>
          <w:rFonts w:ascii="Georgia" w:hAnsi="Georgia"/>
          <w:sz w:val="12"/>
          <w:u w:val="single"/>
        </w:rPr>
        <w:t>and</w:t>
      </w:r>
      <w:r w:rsidRPr="001E1988">
        <w:rPr>
          <w:rFonts w:ascii="Georgia" w:hAnsi="Georgia"/>
          <w:u w:val="single"/>
        </w:rPr>
        <w:t xml:space="preserve"> </w:t>
      </w:r>
      <w:r w:rsidRPr="001E1988">
        <w:rPr>
          <w:rFonts w:ascii="Georgia" w:hAnsi="Georgia"/>
          <w:b/>
          <w:highlight w:val="cyan"/>
          <w:u w:val="single"/>
        </w:rPr>
        <w:t>since public policies</w:t>
      </w:r>
      <w:r w:rsidRPr="001E1988">
        <w:rPr>
          <w:rStyle w:val="DebateUnderlined"/>
          <w:rFonts w:ascii="Georgia" w:hAnsi="Georgia"/>
          <w:highlight w:val="cyan"/>
        </w:rPr>
        <w:t xml:space="preserve"> </w:t>
      </w:r>
      <w:r w:rsidRPr="001E1988">
        <w:rPr>
          <w:rFonts w:ascii="Georgia" w:hAnsi="Georgia"/>
          <w:sz w:val="12"/>
          <w:szCs w:val="10"/>
        </w:rPr>
        <w:t>inherently</w:t>
      </w:r>
      <w:r w:rsidRPr="001E1988">
        <w:rPr>
          <w:rStyle w:val="DebateUnderlined"/>
          <w:rFonts w:ascii="Georgia" w:hAnsi="Georgia"/>
        </w:rPr>
        <w:t xml:space="preserve"> </w:t>
      </w:r>
      <w:r w:rsidRPr="001E1988">
        <w:rPr>
          <w:rFonts w:ascii="Georgia" w:hAnsi="Georgia"/>
          <w:b/>
          <w:highlight w:val="cyan"/>
          <w:u w:val="single"/>
        </w:rPr>
        <w:t>imply winners and losers, the</w:t>
      </w:r>
      <w:r w:rsidRPr="001E1988">
        <w:rPr>
          <w:rFonts w:ascii="Georgia" w:hAnsi="Georgia"/>
          <w:highlight w:val="cyan"/>
          <w:u w:val="single"/>
        </w:rPr>
        <w:t xml:space="preserve"> </w:t>
      </w:r>
      <w:r w:rsidRPr="001E1988">
        <w:rPr>
          <w:rFonts w:ascii="Georgia" w:hAnsi="Georgia"/>
          <w:b/>
          <w:highlight w:val="cyan"/>
          <w:u w:val="single"/>
        </w:rPr>
        <w:t>policymakers' duty [is]</w:t>
      </w:r>
      <w:r w:rsidRPr="001E1988">
        <w:rPr>
          <w:rFonts w:ascii="Georgia" w:hAnsi="Georgia"/>
        </w:rPr>
        <w:t xml:space="preserve"> </w:t>
      </w:r>
      <w:r w:rsidRPr="001E1988">
        <w:rPr>
          <w:rFonts w:ascii="Georgia" w:hAnsi="Georgia"/>
          <w:sz w:val="12"/>
        </w:rPr>
        <w:t>to the public interest requires them</w:t>
      </w:r>
      <w:r w:rsidRPr="001E1988">
        <w:rPr>
          <w:rStyle w:val="DebateUnderlined"/>
          <w:rFonts w:ascii="Georgia" w:hAnsi="Georgia"/>
        </w:rPr>
        <w:t xml:space="preserve"> </w:t>
      </w:r>
      <w:r w:rsidRPr="001E1988">
        <w:rPr>
          <w:rFonts w:ascii="Georgia" w:hAnsi="Georgia"/>
          <w:b/>
          <w:highlight w:val="cyan"/>
          <w:u w:val="single"/>
        </w:rPr>
        <w:t>to demonstrate</w:t>
      </w:r>
      <w:r w:rsidRPr="001E1988">
        <w:rPr>
          <w:rStyle w:val="DebateUnderlined"/>
          <w:rFonts w:ascii="Georgia" w:hAnsi="Georgia"/>
        </w:rPr>
        <w:t xml:space="preserve"> </w:t>
      </w:r>
      <w:r w:rsidRPr="001E1988">
        <w:rPr>
          <w:rFonts w:ascii="Georgia" w:hAnsi="Georgia"/>
          <w:sz w:val="12"/>
        </w:rPr>
        <w:t>that the redistributive effects and value trade-offs implied by</w:t>
      </w:r>
      <w:r w:rsidRPr="001E1988">
        <w:rPr>
          <w:rFonts w:ascii="Georgia" w:hAnsi="Georgia"/>
        </w:rPr>
        <w:t xml:space="preserve"> </w:t>
      </w:r>
      <w:r w:rsidRPr="001E1988">
        <w:rPr>
          <w:rFonts w:ascii="Georgia" w:hAnsi="Georgia"/>
          <w:b/>
          <w:highlight w:val="cyan"/>
          <w:u w:val="single"/>
        </w:rPr>
        <w:t>their polices are</w:t>
      </w:r>
      <w:r w:rsidRPr="001E1988">
        <w:rPr>
          <w:rStyle w:val="DebateUnderlined"/>
          <w:rFonts w:ascii="Georgia" w:hAnsi="Georgia"/>
        </w:rPr>
        <w:t xml:space="preserve"> </w:t>
      </w:r>
      <w:r w:rsidRPr="001E1988">
        <w:rPr>
          <w:rFonts w:ascii="Georgia" w:hAnsi="Georgia"/>
          <w:sz w:val="12"/>
          <w:szCs w:val="10"/>
        </w:rPr>
        <w:t>somehow</w:t>
      </w:r>
      <w:r w:rsidRPr="001E1988">
        <w:rPr>
          <w:rStyle w:val="DebateUnderlined"/>
          <w:rFonts w:ascii="Georgia" w:hAnsi="Georgia"/>
        </w:rPr>
        <w:t xml:space="preserve"> </w:t>
      </w:r>
      <w:r w:rsidRPr="001E1988">
        <w:rPr>
          <w:rFonts w:ascii="Georgia" w:hAnsi="Georgia"/>
          <w:b/>
          <w:highlight w:val="cyan"/>
          <w:u w:val="single"/>
        </w:rPr>
        <w:t>to the</w:t>
      </w:r>
      <w:r w:rsidRPr="001E1988">
        <w:rPr>
          <w:rStyle w:val="DebateUnderlined"/>
          <w:rFonts w:ascii="Georgia" w:hAnsi="Georgia"/>
        </w:rPr>
        <w:t xml:space="preserve"> </w:t>
      </w:r>
      <w:r w:rsidRPr="001E1988">
        <w:rPr>
          <w:rFonts w:ascii="Georgia" w:hAnsi="Georgia"/>
          <w:sz w:val="12"/>
          <w:szCs w:val="10"/>
        </w:rPr>
        <w:t>overall</w:t>
      </w:r>
      <w:r w:rsidRPr="001E1988">
        <w:rPr>
          <w:rStyle w:val="DebateUnderlined"/>
          <w:rFonts w:ascii="Georgia" w:hAnsi="Georgia"/>
        </w:rPr>
        <w:t xml:space="preserve"> </w:t>
      </w:r>
      <w:r w:rsidRPr="001E1988">
        <w:rPr>
          <w:rFonts w:ascii="Georgia" w:hAnsi="Georgia"/>
          <w:b/>
          <w:highlight w:val="cyan"/>
          <w:u w:val="single"/>
        </w:rPr>
        <w:t>advantage of society</w:t>
      </w:r>
      <w:r w:rsidRPr="001E1988">
        <w:rPr>
          <w:rStyle w:val="DebateUnderlined"/>
          <w:rFonts w:ascii="Georgia" w:hAnsi="Georgia"/>
        </w:rPr>
        <w:t>.</w:t>
      </w:r>
      <w:r w:rsidRPr="001E1988">
        <w:rPr>
          <w:rFonts w:ascii="Georgia" w:hAnsi="Georgia"/>
        </w:rPr>
        <w:t xml:space="preserve"> </w:t>
      </w:r>
      <w:r w:rsidRPr="001E1988">
        <w:rPr>
          <w:rFonts w:ascii="Georgia" w:hAnsi="Georgia"/>
          <w:sz w:val="12"/>
        </w:rPr>
        <w:t xml:space="preserve">At the same time, </w:t>
      </w:r>
      <w:r w:rsidRPr="001E1988">
        <w:rPr>
          <w:rFonts w:ascii="Georgia" w:hAnsi="Georgia"/>
          <w:sz w:val="12"/>
          <w:u w:val="single"/>
        </w:rPr>
        <w:t xml:space="preserve">deontologically based </w:t>
      </w:r>
      <w:r w:rsidRPr="001E1988">
        <w:rPr>
          <w:rFonts w:ascii="Georgia" w:hAnsi="Georgia"/>
          <w:sz w:val="12"/>
        </w:rPr>
        <w:t>ethical</w:t>
      </w:r>
      <w:r w:rsidRPr="001E1988">
        <w:rPr>
          <w:rFonts w:ascii="Georgia" w:hAnsi="Georgia"/>
          <w:sz w:val="12"/>
          <w:szCs w:val="16"/>
          <w:vertAlign w:val="superscript"/>
        </w:rPr>
        <w:t xml:space="preserve"> </w:t>
      </w:r>
      <w:r w:rsidRPr="001E1988">
        <w:rPr>
          <w:rFonts w:ascii="Georgia" w:hAnsi="Georgia"/>
          <w:sz w:val="12"/>
          <w:u w:val="single"/>
        </w:rPr>
        <w:t>systems have severe practical limitations</w:t>
      </w:r>
      <w:r w:rsidRPr="001E1988">
        <w:rPr>
          <w:rFonts w:ascii="Georgia" w:hAnsi="Georgia"/>
          <w:sz w:val="12"/>
        </w:rPr>
        <w:t xml:space="preserve"> </w:t>
      </w:r>
      <w:r w:rsidRPr="001E1988">
        <w:rPr>
          <w:rFonts w:ascii="Georgia" w:hAnsi="Georgia"/>
          <w:sz w:val="12"/>
          <w:szCs w:val="12"/>
        </w:rPr>
        <w:t>as a basis for public policy. At best,</w:t>
      </w:r>
      <w:r w:rsidRPr="001E1988">
        <w:rPr>
          <w:rFonts w:ascii="Georgia" w:hAnsi="Georgia"/>
          <w:sz w:val="12"/>
          <w:szCs w:val="12"/>
          <w:u w:val="single"/>
        </w:rPr>
        <w:t xml:space="preserve"> </w:t>
      </w:r>
      <w:r w:rsidRPr="001E1988">
        <w:rPr>
          <w:rFonts w:ascii="Georgia" w:hAnsi="Georgia"/>
          <w:sz w:val="12"/>
          <w:szCs w:val="12"/>
        </w:rPr>
        <w:t>[Also,]</w:t>
      </w:r>
      <w:r w:rsidRPr="001E1988">
        <w:rPr>
          <w:rFonts w:ascii="Georgia" w:hAnsi="Georgia"/>
          <w:sz w:val="12"/>
        </w:rPr>
        <w:t xml:space="preserve"> </w:t>
      </w:r>
      <w:r w:rsidRPr="001E1988">
        <w:rPr>
          <w:rFonts w:ascii="Georgia" w:hAnsi="Georgia"/>
          <w:sz w:val="12"/>
          <w:u w:val="single"/>
        </w:rPr>
        <w:t>a priori moral principles</w:t>
      </w:r>
      <w:r w:rsidRPr="001E1988">
        <w:rPr>
          <w:rFonts w:ascii="Georgia" w:hAnsi="Georgia"/>
          <w:sz w:val="12"/>
        </w:rPr>
        <w:t xml:space="preserve"> </w:t>
      </w:r>
      <w:r w:rsidRPr="001E1988">
        <w:rPr>
          <w:rFonts w:ascii="Georgia" w:hAnsi="Georgia"/>
          <w:sz w:val="12"/>
          <w:szCs w:val="12"/>
        </w:rPr>
        <w:t>provide only general guidance to ethical dilemmas in public affairs and do not themselves suggest appropriate public policies, and at worst, they</w:t>
      </w:r>
      <w:r w:rsidRPr="001E1988">
        <w:rPr>
          <w:rFonts w:ascii="Georgia" w:hAnsi="Georgia"/>
          <w:sz w:val="12"/>
        </w:rPr>
        <w:t xml:space="preserve"> </w:t>
      </w:r>
      <w:r w:rsidRPr="001E1988">
        <w:rPr>
          <w:rFonts w:ascii="Georgia" w:hAnsi="Georgia"/>
          <w:sz w:val="12"/>
          <w:u w:val="single"/>
        </w:rPr>
        <w:t>create a regimen of regulatory unreasonableness while failing to adequately address the problem</w:t>
      </w:r>
      <w:r w:rsidRPr="001E1988">
        <w:rPr>
          <w:rFonts w:ascii="Georgia" w:hAnsi="Georgia"/>
          <w:sz w:val="12"/>
        </w:rPr>
        <w:t xml:space="preserve"> </w:t>
      </w:r>
      <w:r w:rsidRPr="001E1988">
        <w:rPr>
          <w:rFonts w:ascii="Georgia" w:hAnsi="Georgia"/>
          <w:sz w:val="12"/>
          <w:szCs w:val="12"/>
        </w:rPr>
        <w:t>or actually making it worse</w:t>
      </w:r>
    </w:p>
    <w:p w:rsidR="001E1988" w:rsidRPr="001E1988" w:rsidRDefault="001E1988" w:rsidP="001D509E">
      <w:pPr>
        <w:rPr>
          <w:rFonts w:ascii="Georgia" w:hAnsi="Georgia"/>
        </w:rPr>
      </w:pPr>
      <w:r w:rsidRPr="001E1988">
        <w:rPr>
          <w:rFonts w:ascii="Georgia" w:hAnsi="Georgia"/>
        </w:rPr>
        <w:t xml:space="preserve">And, Act-omission distinction doesn’t apply to states. </w:t>
      </w:r>
      <w:r w:rsidRPr="001E1988">
        <w:rPr>
          <w:rFonts w:ascii="Georgia" w:hAnsi="Georgia"/>
          <w:b/>
          <w:u w:val="single"/>
        </w:rPr>
        <w:t>Sunstein and Vermuele 5</w:t>
      </w:r>
      <w:r w:rsidRPr="001E1988">
        <w:rPr>
          <w:rFonts w:ascii="Georgia" w:hAnsi="Georgia"/>
          <w:vertAlign w:val="superscript"/>
        </w:rPr>
        <w:footnoteReference w:id="17"/>
      </w:r>
    </w:p>
    <w:p w:rsidR="001E1988" w:rsidRPr="001E1988" w:rsidRDefault="001E1988" w:rsidP="001D509E">
      <w:pPr>
        <w:ind w:left="720"/>
        <w:rPr>
          <w:rFonts w:ascii="Georgia" w:hAnsi="Georgia"/>
          <w:b/>
          <w:u w:val="single"/>
        </w:rPr>
      </w:pPr>
      <w:r w:rsidRPr="001E1988">
        <w:rPr>
          <w:rFonts w:ascii="Georgia" w:hAnsi="Georgia"/>
          <w:sz w:val="12"/>
        </w:rPr>
        <w:t xml:space="preserve">The most fundamental point is that unlike individuals, </w:t>
      </w:r>
      <w:r w:rsidRPr="001E1988">
        <w:rPr>
          <w:rFonts w:ascii="Georgia" w:hAnsi="Georgia"/>
          <w:b/>
          <w:highlight w:val="cyan"/>
          <w:u w:val="single"/>
        </w:rPr>
        <w:t>governments always</w:t>
      </w:r>
      <w:r w:rsidRPr="001E1988">
        <w:rPr>
          <w:rFonts w:ascii="Georgia" w:hAnsi="Georgia"/>
          <w:sz w:val="12"/>
        </w:rPr>
        <w:t xml:space="preserve"> and necessarily </w:t>
      </w:r>
      <w:r w:rsidRPr="001E1988">
        <w:rPr>
          <w:rFonts w:ascii="Georgia" w:hAnsi="Georgia"/>
          <w:b/>
          <w:highlight w:val="cyan"/>
          <w:u w:val="single"/>
        </w:rPr>
        <w:t>face a choice</w:t>
      </w:r>
      <w:r w:rsidRPr="001E1988">
        <w:rPr>
          <w:rFonts w:ascii="Georgia" w:hAnsi="Georgia"/>
          <w:b/>
          <w:u w:val="single"/>
        </w:rPr>
        <w:t xml:space="preserve"> </w:t>
      </w:r>
      <w:r w:rsidRPr="001E1988">
        <w:rPr>
          <w:rFonts w:ascii="Georgia" w:hAnsi="Georgia"/>
          <w:b/>
          <w:highlight w:val="cyan"/>
          <w:u w:val="single"/>
        </w:rPr>
        <w:t>between</w:t>
      </w:r>
      <w:r w:rsidRPr="001E1988">
        <w:rPr>
          <w:rFonts w:ascii="Georgia" w:hAnsi="Georgia"/>
          <w:sz w:val="12"/>
        </w:rPr>
        <w:t xml:space="preserve"> or among </w:t>
      </w:r>
      <w:r w:rsidRPr="001E1988">
        <w:rPr>
          <w:rFonts w:ascii="Georgia" w:hAnsi="Georgia"/>
          <w:b/>
          <w:highlight w:val="cyan"/>
          <w:u w:val="single"/>
        </w:rPr>
        <w:t>possible policies for regulating</w:t>
      </w:r>
      <w:r w:rsidRPr="001E1988">
        <w:rPr>
          <w:rFonts w:ascii="Georgia" w:hAnsi="Georgia"/>
          <w:b/>
          <w:u w:val="single"/>
        </w:rPr>
        <w:t xml:space="preserve"> </w:t>
      </w:r>
      <w:r w:rsidRPr="001E1988">
        <w:rPr>
          <w:rFonts w:ascii="Georgia" w:hAnsi="Georgia"/>
          <w:b/>
          <w:sz w:val="12"/>
          <w:u w:val="single"/>
        </w:rPr>
        <w:t>third parties.</w:t>
      </w:r>
      <w:r w:rsidRPr="001E1988">
        <w:rPr>
          <w:rFonts w:ascii="Georgia" w:hAnsi="Georgia"/>
          <w:b/>
          <w:u w:val="single"/>
        </w:rPr>
        <w:t xml:space="preserve"> </w:t>
      </w:r>
      <w:r w:rsidRPr="001E1988">
        <w:rPr>
          <w:rFonts w:ascii="Georgia" w:hAnsi="Georgia"/>
          <w:b/>
          <w:highlight w:val="cyan"/>
          <w:u w:val="single"/>
        </w:rPr>
        <w:t>The</w:t>
      </w:r>
      <w:r w:rsidRPr="001E1988">
        <w:rPr>
          <w:rFonts w:ascii="Georgia" w:hAnsi="Georgia"/>
          <w:b/>
          <w:u w:val="single"/>
        </w:rPr>
        <w:t xml:space="preserve"> </w:t>
      </w:r>
      <w:r w:rsidRPr="001E1988">
        <w:rPr>
          <w:rFonts w:ascii="Georgia" w:hAnsi="Georgia"/>
          <w:b/>
          <w:highlight w:val="cyan"/>
          <w:u w:val="single"/>
        </w:rPr>
        <w:t>distinction between acts and omissions may not be intelligible</w:t>
      </w:r>
      <w:r w:rsidRPr="001E1988">
        <w:rPr>
          <w:rFonts w:ascii="Georgia" w:hAnsi="Georgia"/>
          <w:b/>
          <w:u w:val="single"/>
        </w:rPr>
        <w:t xml:space="preserve"> </w:t>
      </w:r>
      <w:r w:rsidRPr="001E1988">
        <w:rPr>
          <w:rFonts w:ascii="Georgia" w:hAnsi="Georgia"/>
          <w:b/>
          <w:highlight w:val="cyan"/>
          <w:u w:val="single"/>
        </w:rPr>
        <w:t>in this context</w:t>
      </w:r>
      <w:r w:rsidRPr="001E1988">
        <w:rPr>
          <w:rFonts w:ascii="Georgia" w:hAnsi="Georgia"/>
          <w:b/>
          <w:u w:val="single"/>
        </w:rPr>
        <w:t>,</w:t>
      </w:r>
      <w:r w:rsidRPr="001E1988">
        <w:rPr>
          <w:rFonts w:ascii="Georgia" w:hAnsi="Georgia"/>
          <w:sz w:val="12"/>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1E1988">
        <w:rPr>
          <w:rFonts w:ascii="Georgia" w:hAnsi="Georgia"/>
          <w:b/>
          <w:highlight w:val="cyan"/>
          <w:u w:val="single"/>
        </w:rPr>
        <w:t>Moreover, the distinction between authorized and unauthorized private action</w:t>
      </w:r>
      <w:r w:rsidRPr="001E1988">
        <w:rPr>
          <w:rFonts w:ascii="Georgia" w:hAnsi="Georgia"/>
          <w:sz w:val="12"/>
        </w:rPr>
        <w:t xml:space="preserve"> – for example, private killing – </w:t>
      </w:r>
      <w:r w:rsidRPr="001E1988">
        <w:rPr>
          <w:rFonts w:ascii="Georgia" w:hAnsi="Georgia"/>
          <w:b/>
          <w:highlight w:val="cyan"/>
          <w:u w:val="single"/>
        </w:rPr>
        <w:t>becomes obscure</w:t>
      </w:r>
      <w:r w:rsidRPr="001E1988">
        <w:rPr>
          <w:rFonts w:ascii="Georgia" w:hAnsi="Georgia"/>
          <w:b/>
          <w:u w:val="single"/>
        </w:rPr>
        <w:t xml:space="preserve"> </w:t>
      </w:r>
      <w:r w:rsidRPr="001E1988">
        <w:rPr>
          <w:rFonts w:ascii="Georgia" w:hAnsi="Georgia"/>
          <w:b/>
          <w:highlight w:val="cyan"/>
          <w:u w:val="single"/>
        </w:rPr>
        <w:t>when government</w:t>
      </w:r>
      <w:r w:rsidRPr="001E1988">
        <w:rPr>
          <w:rFonts w:ascii="Georgia" w:hAnsi="Georgia"/>
          <w:b/>
        </w:rPr>
        <w:t xml:space="preserve"> </w:t>
      </w:r>
      <w:r w:rsidRPr="001E1988">
        <w:rPr>
          <w:rFonts w:ascii="Georgia" w:hAnsi="Georgia"/>
          <w:sz w:val="12"/>
        </w:rPr>
        <w:t xml:space="preserve">formally </w:t>
      </w:r>
      <w:r w:rsidRPr="001E1988">
        <w:rPr>
          <w:rFonts w:ascii="Georgia" w:hAnsi="Georgia"/>
          <w:b/>
          <w:highlight w:val="cyan"/>
          <w:u w:val="single"/>
        </w:rPr>
        <w:t>forbids private action but chooses a</w:t>
      </w:r>
      <w:r w:rsidRPr="001E1988">
        <w:rPr>
          <w:rFonts w:ascii="Georgia" w:hAnsi="Georgia"/>
        </w:rPr>
        <w:t xml:space="preserve"> </w:t>
      </w:r>
      <w:r w:rsidRPr="001E1988">
        <w:rPr>
          <w:rFonts w:ascii="Georgia" w:hAnsi="Georgia"/>
          <w:sz w:val="12"/>
        </w:rPr>
        <w:t>set of</w:t>
      </w:r>
      <w:r w:rsidRPr="001E1988">
        <w:rPr>
          <w:rFonts w:ascii="Georgia" w:hAnsi="Georgia"/>
        </w:rPr>
        <w:t xml:space="preserve"> </w:t>
      </w:r>
      <w:r w:rsidRPr="001E1988">
        <w:rPr>
          <w:rFonts w:ascii="Georgia" w:hAnsi="Georgia"/>
          <w:b/>
          <w:highlight w:val="cyan"/>
          <w:u w:val="single"/>
        </w:rPr>
        <w:t>policy</w:t>
      </w:r>
      <w:r w:rsidRPr="001E1988">
        <w:rPr>
          <w:rFonts w:ascii="Georgia" w:hAnsi="Georgia"/>
          <w:b/>
        </w:rPr>
        <w:t xml:space="preserve"> </w:t>
      </w:r>
      <w:r w:rsidRPr="001E1988">
        <w:rPr>
          <w:rFonts w:ascii="Georgia" w:hAnsi="Georgia"/>
          <w:sz w:val="12"/>
        </w:rPr>
        <w:t>instruments</w:t>
      </w:r>
      <w:r w:rsidRPr="001E1988">
        <w:rPr>
          <w:rFonts w:ascii="Georgia" w:hAnsi="Georgia"/>
        </w:rPr>
        <w:t xml:space="preserve"> </w:t>
      </w:r>
      <w:r w:rsidRPr="001E1988">
        <w:rPr>
          <w:rFonts w:ascii="Georgia" w:hAnsi="Georgia"/>
          <w:b/>
          <w:highlight w:val="cyan"/>
          <w:u w:val="single"/>
        </w:rPr>
        <w:t>that do[es] not</w:t>
      </w:r>
      <w:r w:rsidRPr="001E1988">
        <w:rPr>
          <w:rFonts w:ascii="Georgia" w:hAnsi="Georgia"/>
          <w:sz w:val="12"/>
        </w:rPr>
        <w:t xml:space="preserve"> adequately or </w:t>
      </w:r>
      <w:r w:rsidRPr="001E1988">
        <w:rPr>
          <w:rFonts w:ascii="Georgia" w:hAnsi="Georgia"/>
          <w:b/>
          <w:sz w:val="12"/>
          <w:u w:val="single"/>
        </w:rPr>
        <w:t>fully</w:t>
      </w:r>
      <w:r w:rsidRPr="001E1988">
        <w:rPr>
          <w:rFonts w:ascii="Georgia" w:hAnsi="Georgia"/>
          <w:b/>
          <w:u w:val="single"/>
        </w:rPr>
        <w:t xml:space="preserve"> </w:t>
      </w:r>
      <w:r w:rsidRPr="001E1988">
        <w:rPr>
          <w:rFonts w:ascii="Georgia" w:hAnsi="Georgia"/>
          <w:b/>
          <w:highlight w:val="cyan"/>
          <w:u w:val="single"/>
        </w:rPr>
        <w:t>discourage it</w:t>
      </w:r>
      <w:r w:rsidRPr="001E1988">
        <w:rPr>
          <w:rFonts w:ascii="Georgia" w:hAnsi="Georgia"/>
          <w:b/>
          <w:u w:val="single"/>
        </w:rPr>
        <w:t>.</w:t>
      </w:r>
    </w:p>
    <w:p w:rsidR="001E1988" w:rsidRPr="001E1988" w:rsidRDefault="001E1988" w:rsidP="001D509E">
      <w:pPr>
        <w:pStyle w:val="Heading4"/>
        <w:spacing w:before="0" w:line="240" w:lineRule="auto"/>
        <w:rPr>
          <w:rFonts w:ascii="Georgia" w:hAnsi="Georgia"/>
          <w:b w:val="0"/>
          <w:sz w:val="24"/>
        </w:rPr>
      </w:pPr>
      <w:r w:rsidRPr="001E1988">
        <w:rPr>
          <w:rFonts w:ascii="Georgia" w:hAnsi="Georgia"/>
          <w:b w:val="0"/>
          <w:sz w:val="24"/>
        </w:rPr>
        <w:t>Also if there in any moral uncertainty default to minimizing existential risk,</w:t>
      </w:r>
      <w:r w:rsidRPr="001E1988">
        <w:rPr>
          <w:rFonts w:ascii="Georgia" w:hAnsi="Georgia"/>
          <w:sz w:val="24"/>
        </w:rPr>
        <w:t xml:space="preserve"> </w:t>
      </w:r>
      <w:r w:rsidRPr="001E1988">
        <w:rPr>
          <w:rFonts w:ascii="Georgia" w:hAnsi="Georgia"/>
          <w:sz w:val="24"/>
          <w:szCs w:val="18"/>
          <w:u w:val="single"/>
        </w:rPr>
        <w:t>Bostrom 12</w:t>
      </w:r>
      <w:r w:rsidRPr="001E1988">
        <w:rPr>
          <w:rStyle w:val="FootnoteReference"/>
          <w:rFonts w:ascii="Georgia" w:hAnsi="Georgia"/>
          <w:b w:val="0"/>
          <w:sz w:val="24"/>
          <w:szCs w:val="18"/>
        </w:rPr>
        <w:footnoteReference w:id="18"/>
      </w:r>
      <w:r w:rsidRPr="001E1988">
        <w:rPr>
          <w:rFonts w:ascii="Georgia" w:hAnsi="Georgia"/>
          <w:b w:val="0"/>
          <w:sz w:val="24"/>
          <w:szCs w:val="18"/>
        </w:rPr>
        <w:t xml:space="preserve"> </w:t>
      </w:r>
    </w:p>
    <w:p w:rsidR="001E1988" w:rsidRPr="001E1988" w:rsidRDefault="001E1988" w:rsidP="001D509E">
      <w:pPr>
        <w:pStyle w:val="NormalWeb"/>
        <w:shd w:val="clear" w:color="auto" w:fill="FFFFFF"/>
        <w:spacing w:before="0" w:beforeAutospacing="0" w:after="0" w:afterAutospacing="0" w:line="240" w:lineRule="auto"/>
        <w:ind w:left="720"/>
        <w:rPr>
          <w:rFonts w:ascii="Georgia" w:hAnsi="Georgia"/>
          <w:b/>
          <w:u w:val="single"/>
        </w:rPr>
      </w:pPr>
      <w:r w:rsidRPr="001E1988">
        <w:rPr>
          <w:rFonts w:ascii="Georgia" w:hAnsi="Georgia"/>
          <w:sz w:val="12"/>
          <w:szCs w:val="18"/>
        </w:rPr>
        <w:t>These reflections on</w:t>
      </w:r>
      <w:r w:rsidRPr="001E1988">
        <w:rPr>
          <w:rFonts w:ascii="Georgia" w:hAnsi="Georgia"/>
          <w:szCs w:val="18"/>
        </w:rPr>
        <w:t xml:space="preserve"> </w:t>
      </w:r>
      <w:r w:rsidRPr="001E1988">
        <w:rPr>
          <w:rFonts w:ascii="Georgia" w:hAnsi="Georgia"/>
          <w:b/>
          <w:szCs w:val="18"/>
          <w:highlight w:val="cyan"/>
          <w:u w:val="single"/>
        </w:rPr>
        <w:t>moral uncertainty suggest[s]</w:t>
      </w:r>
      <w:r w:rsidRPr="001E1988">
        <w:rPr>
          <w:rFonts w:ascii="Georgia" w:hAnsi="Georgia"/>
          <w:szCs w:val="18"/>
          <w:highlight w:val="cyan"/>
        </w:rPr>
        <w:t xml:space="preserve"> </w:t>
      </w:r>
      <w:r w:rsidRPr="001E1988">
        <w:rPr>
          <w:rFonts w:ascii="Georgia" w:hAnsi="Georgia"/>
          <w:b/>
          <w:szCs w:val="18"/>
          <w:highlight w:val="cyan"/>
          <w:u w:val="single"/>
        </w:rPr>
        <w:t>a</w:t>
      </w:r>
      <w:r w:rsidRPr="001E1988">
        <w:rPr>
          <w:rFonts w:ascii="Georgia" w:hAnsi="Georgia"/>
          <w:sz w:val="12"/>
          <w:szCs w:val="18"/>
        </w:rPr>
        <w:t xml:space="preserve">n alternative, complementary </w:t>
      </w:r>
      <w:r w:rsidRPr="001E1988">
        <w:rPr>
          <w:rFonts w:ascii="Georgia" w:hAnsi="Georgia"/>
          <w:b/>
          <w:szCs w:val="18"/>
          <w:highlight w:val="cyan"/>
          <w:u w:val="single"/>
        </w:rPr>
        <w:t>way of looking at</w:t>
      </w:r>
      <w:r w:rsidRPr="001E1988">
        <w:rPr>
          <w:rFonts w:ascii="Georgia" w:hAnsi="Georgia"/>
          <w:szCs w:val="18"/>
        </w:rPr>
        <w:t xml:space="preserve"> </w:t>
      </w:r>
      <w:r w:rsidRPr="001E1988">
        <w:rPr>
          <w:rFonts w:ascii="Georgia" w:hAnsi="Georgia"/>
          <w:sz w:val="12"/>
          <w:szCs w:val="18"/>
        </w:rPr>
        <w:t>existential</w:t>
      </w:r>
      <w:r w:rsidRPr="001E1988">
        <w:rPr>
          <w:rFonts w:ascii="Georgia" w:hAnsi="Georgia"/>
          <w:szCs w:val="18"/>
        </w:rPr>
        <w:t xml:space="preserve"> </w:t>
      </w:r>
      <w:r w:rsidRPr="001E1988">
        <w:rPr>
          <w:rFonts w:ascii="Georgia" w:hAnsi="Georgia"/>
          <w:b/>
          <w:szCs w:val="18"/>
          <w:highlight w:val="cyan"/>
          <w:u w:val="single"/>
        </w:rPr>
        <w:t>risk</w:t>
      </w:r>
      <w:r w:rsidRPr="001E1988">
        <w:rPr>
          <w:rFonts w:ascii="Georgia" w:hAnsi="Georgia"/>
          <w:sz w:val="12"/>
          <w:szCs w:val="18"/>
        </w:rPr>
        <w:t>; they also suggest a new way of thinking about the ideal of sustainability. Let me elaborate. Our present understanding of axiology might well be confused. We may not now know — at least not in concrete detail — what outcomes would count as a big win for humanity; we might not even yet be able to imagine the best ends of our journey. If we are indeed profoundly uncertain about our ultimate aims, then</w:t>
      </w:r>
      <w:r w:rsidRPr="001E1988">
        <w:rPr>
          <w:rFonts w:ascii="Georgia" w:hAnsi="Georgia"/>
          <w:szCs w:val="18"/>
        </w:rPr>
        <w:t xml:space="preserve"> </w:t>
      </w:r>
      <w:r w:rsidRPr="001E1988">
        <w:rPr>
          <w:rFonts w:ascii="Georgia" w:hAnsi="Georgia"/>
          <w:b/>
          <w:szCs w:val="18"/>
          <w:highlight w:val="cyan"/>
          <w:u w:val="single"/>
        </w:rPr>
        <w:t>we should recognize that there is a great</w:t>
      </w:r>
      <w:r w:rsidRPr="001E1988">
        <w:rPr>
          <w:rFonts w:ascii="Georgia" w:hAnsi="Georgia"/>
          <w:b/>
          <w:szCs w:val="18"/>
          <w:u w:val="single"/>
        </w:rPr>
        <w:t xml:space="preserve"> </w:t>
      </w:r>
      <w:r w:rsidRPr="001E1988">
        <w:rPr>
          <w:rFonts w:ascii="Georgia" w:hAnsi="Georgia"/>
          <w:sz w:val="12"/>
          <w:szCs w:val="18"/>
        </w:rPr>
        <w:t>option</w:t>
      </w:r>
      <w:r w:rsidRPr="001E1988">
        <w:rPr>
          <w:rFonts w:ascii="Georgia" w:hAnsi="Georgia"/>
          <w:b/>
          <w:szCs w:val="18"/>
          <w:u w:val="single"/>
        </w:rPr>
        <w:t xml:space="preserve"> </w:t>
      </w:r>
      <w:r w:rsidRPr="001E1988">
        <w:rPr>
          <w:rFonts w:ascii="Georgia" w:hAnsi="Georgia"/>
          <w:b/>
          <w:szCs w:val="18"/>
          <w:highlight w:val="cyan"/>
          <w:u w:val="single"/>
        </w:rPr>
        <w:t>value in preserving</w:t>
      </w:r>
      <w:r w:rsidRPr="001E1988">
        <w:rPr>
          <w:rFonts w:ascii="Georgia" w:hAnsi="Georgia"/>
          <w:szCs w:val="18"/>
        </w:rPr>
        <w:t xml:space="preserve"> </w:t>
      </w:r>
      <w:r w:rsidRPr="001E1988">
        <w:rPr>
          <w:rFonts w:ascii="Georgia" w:hAnsi="Georgia"/>
          <w:sz w:val="12"/>
          <w:szCs w:val="18"/>
        </w:rPr>
        <w:t>— and ideally improving —</w:t>
      </w:r>
      <w:r w:rsidRPr="001E1988">
        <w:rPr>
          <w:rFonts w:ascii="Georgia" w:hAnsi="Georgia"/>
          <w:szCs w:val="18"/>
        </w:rPr>
        <w:t xml:space="preserve"> </w:t>
      </w:r>
      <w:r w:rsidRPr="001E1988">
        <w:rPr>
          <w:rFonts w:ascii="Georgia" w:hAnsi="Georgia"/>
          <w:b/>
          <w:szCs w:val="18"/>
          <w:highlight w:val="cyan"/>
          <w:u w:val="single"/>
        </w:rPr>
        <w:t>our ability to recognize value</w:t>
      </w:r>
      <w:r w:rsidRPr="001E1988">
        <w:rPr>
          <w:rFonts w:ascii="Georgia" w:hAnsi="Georgia"/>
          <w:b/>
          <w:szCs w:val="18"/>
          <w:u w:val="single"/>
        </w:rPr>
        <w:t xml:space="preserve"> </w:t>
      </w:r>
      <w:r w:rsidRPr="001E1988">
        <w:rPr>
          <w:rFonts w:ascii="Georgia" w:hAnsi="Georgia"/>
          <w:sz w:val="12"/>
          <w:szCs w:val="18"/>
        </w:rPr>
        <w:t>and to steer the future accordingly. Ensuring that there will be a future version of humanity with great powers and a propensity to use them wisely is plausibly the best way available to us to increase the probability that the future will contain a lot of value. To do this,</w:t>
      </w:r>
      <w:r w:rsidRPr="001E1988">
        <w:rPr>
          <w:rFonts w:ascii="Georgia" w:hAnsi="Georgia"/>
          <w:b/>
          <w:sz w:val="12"/>
          <w:szCs w:val="18"/>
          <w:u w:val="single"/>
        </w:rPr>
        <w:t xml:space="preserve"> </w:t>
      </w:r>
      <w:r w:rsidRPr="001E1988">
        <w:rPr>
          <w:rFonts w:ascii="Georgia" w:hAnsi="Georgia"/>
          <w:b/>
          <w:szCs w:val="18"/>
          <w:highlight w:val="cyan"/>
          <w:u w:val="single"/>
        </w:rPr>
        <w:t>[thus] we must prevent any existential catastrophe.</w:t>
      </w:r>
    </w:p>
    <w:p w:rsidR="007E6AF0" w:rsidRDefault="007E6AF0" w:rsidP="001D509E">
      <w:pPr>
        <w:pStyle w:val="Heading4"/>
        <w:spacing w:before="0" w:line="240" w:lineRule="auto"/>
        <w:rPr>
          <w:rFonts w:ascii="Georgia" w:hAnsi="Georgia"/>
          <w:sz w:val="24"/>
        </w:rPr>
      </w:pPr>
    </w:p>
    <w:p w:rsidR="00EC60FC" w:rsidRPr="00EC60FC" w:rsidRDefault="00B66D17" w:rsidP="001D509E">
      <w:pPr>
        <w:pStyle w:val="Heading4"/>
        <w:spacing w:before="0" w:line="240" w:lineRule="auto"/>
        <w:rPr>
          <w:rFonts w:ascii="Georgia" w:hAnsi="Georgia"/>
          <w:sz w:val="24"/>
        </w:rPr>
      </w:pPr>
      <w:r>
        <w:rPr>
          <w:rFonts w:ascii="Georgia" w:hAnsi="Georgia"/>
          <w:sz w:val="24"/>
        </w:rPr>
        <w:t>Part Three</w:t>
      </w:r>
      <w:r w:rsidRPr="00EC60FC">
        <w:rPr>
          <w:rFonts w:ascii="Georgia" w:hAnsi="Georgia"/>
          <w:sz w:val="24"/>
        </w:rPr>
        <w:t xml:space="preserve"> is Burdens: </w:t>
      </w:r>
      <w:r>
        <w:rPr>
          <w:rFonts w:ascii="Georgia" w:hAnsi="Georgia"/>
          <w:sz w:val="24"/>
        </w:rPr>
        <w:t>The role of the ballot is to endorse the debater who forwards the best post fiat policy</w:t>
      </w:r>
      <w:r w:rsidR="00EC60FC" w:rsidRPr="00EC60FC">
        <w:rPr>
          <w:rFonts w:ascii="Georgia" w:hAnsi="Georgia"/>
          <w:sz w:val="24"/>
        </w:rPr>
        <w:t xml:space="preserve">: </w:t>
      </w:r>
      <w:r w:rsidR="00EC60FC" w:rsidRPr="00EC60FC">
        <w:rPr>
          <w:rFonts w:ascii="Georgia" w:hAnsi="Georgia"/>
          <w:b w:val="0"/>
          <w:sz w:val="24"/>
        </w:rPr>
        <w:t>The Neg Burden is to win offence to a competitive post fiat policy or the status quo. First, Comparing worlds is key to fairness and real world education.</w:t>
      </w:r>
      <w:r w:rsidR="00EC60FC">
        <w:rPr>
          <w:rFonts w:ascii="Georgia" w:hAnsi="Georgia"/>
          <w:b w:val="0"/>
          <w:sz w:val="24"/>
        </w:rPr>
        <w:t xml:space="preserve"> </w:t>
      </w:r>
      <w:r w:rsidR="00EC60FC" w:rsidRPr="00EC60FC">
        <w:rPr>
          <w:rFonts w:ascii="Georgia" w:hAnsi="Georgia"/>
          <w:sz w:val="24"/>
          <w:u w:val="single"/>
        </w:rPr>
        <w:t>Nelson 8</w:t>
      </w:r>
      <w:r w:rsidR="00EC60FC">
        <w:rPr>
          <w:rStyle w:val="FootnoteReference"/>
          <w:rFonts w:ascii="Georgia" w:hAnsi="Georgia"/>
          <w:b w:val="0"/>
          <w:u w:val="single"/>
        </w:rPr>
        <w:footnoteReference w:id="19"/>
      </w:r>
      <w:r w:rsidR="00EC60FC" w:rsidRPr="00EC60FC">
        <w:rPr>
          <w:rFonts w:ascii="Georgia" w:hAnsi="Georgia"/>
          <w:sz w:val="24"/>
        </w:rPr>
        <w:t xml:space="preserve"> </w:t>
      </w:r>
    </w:p>
    <w:p w:rsidR="00EC60FC" w:rsidRPr="00EC60FC" w:rsidRDefault="00EC60FC" w:rsidP="001D509E">
      <w:pPr>
        <w:ind w:left="720"/>
        <w:rPr>
          <w:rFonts w:ascii="Georgia" w:hAnsi="Georgia"/>
        </w:rPr>
      </w:pPr>
      <w:r w:rsidRPr="00EC60FC">
        <w:rPr>
          <w:rFonts w:ascii="Georgia" w:hAnsi="Georgia"/>
          <w:sz w:val="12"/>
        </w:rPr>
        <w:t>And</w:t>
      </w:r>
      <w:r w:rsidRPr="00EC60FC">
        <w:rPr>
          <w:rFonts w:ascii="Georgia" w:hAnsi="Georgia"/>
        </w:rPr>
        <w:t xml:space="preserve"> </w:t>
      </w:r>
      <w:r w:rsidRPr="00EC60FC">
        <w:rPr>
          <w:rFonts w:ascii="Georgia" w:hAnsi="Georgia"/>
          <w:b/>
          <w:highlight w:val="green"/>
          <w:u w:val="single"/>
        </w:rPr>
        <w:t>the truth-statement model</w:t>
      </w:r>
      <w:r w:rsidRPr="00EC60FC">
        <w:rPr>
          <w:rFonts w:ascii="Georgia" w:hAnsi="Georgia"/>
        </w:rPr>
        <w:t xml:space="preserve"> </w:t>
      </w:r>
      <w:r w:rsidRPr="00EC60FC">
        <w:rPr>
          <w:rFonts w:ascii="Georgia" w:hAnsi="Georgia"/>
          <w:sz w:val="12"/>
        </w:rPr>
        <w:t>of the resolution</w:t>
      </w:r>
      <w:r w:rsidRPr="00EC60FC">
        <w:rPr>
          <w:rFonts w:ascii="Georgia" w:hAnsi="Georgia"/>
        </w:rPr>
        <w:t xml:space="preserve"> </w:t>
      </w:r>
      <w:r w:rsidRPr="00EC60FC">
        <w:rPr>
          <w:rFonts w:ascii="Georgia" w:hAnsi="Georgia"/>
          <w:b/>
          <w:highlight w:val="green"/>
          <w:u w:val="single"/>
        </w:rPr>
        <w:t>imposes an absolute burden of proof on the aff</w:t>
      </w:r>
      <w:r w:rsidRPr="00EC60FC">
        <w:rPr>
          <w:rFonts w:ascii="Georgia" w:hAnsi="Georgia"/>
          <w:sz w:val="12"/>
        </w:rPr>
        <w:t xml:space="preserve">irmative: if the resolution is a truth-claim, and the afﬁrmative has the burden of proving that claim, in so far as intuitively we tend to disbelieve truthclaims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If the </w:t>
      </w:r>
      <w:r w:rsidRPr="00EC60FC">
        <w:rPr>
          <w:rFonts w:ascii="Georgia" w:hAnsi="Georgia"/>
          <w:sz w:val="12"/>
          <w:u w:val="single"/>
        </w:rPr>
        <w:t>neg</w:t>
      </w:r>
      <w:r w:rsidRPr="00EC60FC">
        <w:rPr>
          <w:rFonts w:ascii="Georgia" w:hAnsi="Georgia"/>
          <w:sz w:val="12"/>
        </w:rPr>
        <w:t xml:space="preserve">ative </w:t>
      </w:r>
      <w:r w:rsidRPr="00EC60FC">
        <w:rPr>
          <w:rFonts w:ascii="Georgia" w:hAnsi="Georgia"/>
          <w:sz w:val="12"/>
          <w:u w:val="single"/>
        </w:rPr>
        <w:t>need only</w:t>
      </w:r>
      <w:r w:rsidRPr="00EC60FC">
        <w:rPr>
          <w:rFonts w:ascii="Georgia" w:hAnsi="Georgia"/>
          <w:sz w:val="12"/>
        </w:rPr>
        <w:t xml:space="preserve"> prevent the affirmative from proving the truth of the resolution, it is logically sufficient to negate to </w:t>
      </w:r>
      <w:r w:rsidRPr="00EC60FC">
        <w:rPr>
          <w:rFonts w:ascii="Georgia" w:hAnsi="Georgia"/>
          <w:sz w:val="12"/>
          <w:u w:val="single"/>
        </w:rPr>
        <w:t>deny our ability to make truth-statements or</w:t>
      </w:r>
      <w:r w:rsidRPr="00EC60FC">
        <w:rPr>
          <w:rFonts w:ascii="Georgia" w:hAnsi="Georgia"/>
          <w:sz w:val="12"/>
        </w:rPr>
        <w:t xml:space="preserve"> to </w:t>
      </w:r>
      <w:r w:rsidRPr="00EC60FC">
        <w:rPr>
          <w:rFonts w:ascii="Georgia" w:hAnsi="Georgia"/>
          <w:sz w:val="12"/>
          <w:u w:val="single"/>
        </w:rPr>
        <w:t>prove</w:t>
      </w:r>
      <w:r w:rsidRPr="00EC60FC">
        <w:rPr>
          <w:rFonts w:ascii="Georgia" w:hAnsi="Georgia"/>
          <w:sz w:val="12"/>
        </w:rPr>
        <w:t xml:space="preserve"> normative </w:t>
      </w:r>
      <w:r w:rsidRPr="00EC60FC">
        <w:rPr>
          <w:rFonts w:ascii="Georgia" w:hAnsi="Georgia"/>
          <w:sz w:val="12"/>
          <w:u w:val="single"/>
        </w:rPr>
        <w:t>morality does not exist</w:t>
      </w:r>
      <w:r w:rsidRPr="00EC60FC">
        <w:rPr>
          <w:rFonts w:ascii="Georgia" w:hAnsi="Georgia"/>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EC60FC">
        <w:rPr>
          <w:rFonts w:ascii="Georgia" w:hAnsi="Georgia"/>
          <w:sz w:val="12"/>
          <w:u w:val="single"/>
        </w:rPr>
        <w:t>such strategies</w:t>
      </w:r>
      <w:r w:rsidRPr="00EC60FC">
        <w:rPr>
          <w:rFonts w:ascii="Georgia" w:hAnsi="Georgia"/>
          <w:sz w:val="12"/>
        </w:rPr>
        <w:t xml:space="preserve"> seem fundamentally unfair, as</w:t>
      </w:r>
      <w:r w:rsidRPr="00EC60FC">
        <w:rPr>
          <w:rFonts w:ascii="Georgia" w:hAnsi="Georgia"/>
        </w:rPr>
        <w:t xml:space="preserve"> </w:t>
      </w:r>
      <w:r w:rsidRPr="00EC60FC">
        <w:rPr>
          <w:rFonts w:ascii="Georgia" w:hAnsi="Georgia"/>
          <w:b/>
          <w:highlight w:val="green"/>
          <w:u w:val="single"/>
        </w:rPr>
        <w:t>they provide the neg</w:t>
      </w:r>
      <w:r w:rsidRPr="00EC5379">
        <w:rPr>
          <w:rFonts w:ascii="Georgia" w:hAnsi="Georgia"/>
          <w:sz w:val="12"/>
        </w:rPr>
        <w:t xml:space="preserve">ative </w:t>
      </w:r>
      <w:r w:rsidRPr="00EC60FC">
        <w:rPr>
          <w:rFonts w:ascii="Georgia" w:hAnsi="Georgia"/>
          <w:b/>
          <w:highlight w:val="green"/>
          <w:u w:val="single"/>
        </w:rPr>
        <w:t>with</w:t>
      </w:r>
      <w:r w:rsidRPr="00EC60FC">
        <w:rPr>
          <w:rFonts w:ascii="Georgia" w:hAnsi="Georgia"/>
          <w:highlight w:val="green"/>
          <w:u w:val="single"/>
        </w:rPr>
        <w:t xml:space="preserve"> </w:t>
      </w:r>
      <w:r w:rsidRPr="00EC60FC">
        <w:rPr>
          <w:rFonts w:ascii="Georgia" w:hAnsi="Georgia"/>
          <w:b/>
          <w:highlight w:val="green"/>
          <w:u w:val="single"/>
          <w:bdr w:val="single" w:sz="18" w:space="0" w:color="auto"/>
        </w:rPr>
        <w:t>functionally inﬁnite ground</w:t>
      </w:r>
      <w:r w:rsidRPr="00EC60FC">
        <w:rPr>
          <w:rFonts w:ascii="Georgia" w:hAnsi="Georgia"/>
          <w:sz w:val="12"/>
        </w:rPr>
        <w:t>, as there are a nearly inﬁnite variety of such skeptical objections to normative claims, while continuing to bind the afﬁrmative to a much smaller range of options: advocacy of the resolution as a whole.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w:t>
      </w:r>
      <w:r w:rsidRPr="00EC60FC">
        <w:rPr>
          <w:rFonts w:ascii="Georgia" w:hAnsi="Georgia"/>
        </w:rPr>
        <w:t xml:space="preserve"> </w:t>
      </w:r>
      <w:r w:rsidRPr="00EC60FC">
        <w:rPr>
          <w:rFonts w:ascii="Georgia" w:hAnsi="Georgia"/>
          <w:b/>
          <w:highlight w:val="green"/>
          <w:u w:val="single"/>
        </w:rPr>
        <w:t>By making the issue one of</w:t>
      </w:r>
      <w:r w:rsidRPr="00EC60FC">
        <w:rPr>
          <w:rFonts w:ascii="Georgia" w:hAnsi="Georgia"/>
        </w:rPr>
        <w:t xml:space="preserve"> </w:t>
      </w:r>
      <w:r w:rsidRPr="00EC60FC">
        <w:rPr>
          <w:rFonts w:ascii="Georgia" w:hAnsi="Georgia"/>
          <w:sz w:val="12"/>
        </w:rPr>
        <w:t>desirability of</w:t>
      </w:r>
      <w:r w:rsidRPr="00EC60FC">
        <w:rPr>
          <w:rFonts w:ascii="Georgia" w:hAnsi="Georgia"/>
        </w:rPr>
        <w:t xml:space="preserve"> </w:t>
      </w:r>
      <w:r w:rsidRPr="00EC60FC">
        <w:rPr>
          <w:rFonts w:ascii="Georgia" w:hAnsi="Georgia"/>
          <w:b/>
          <w:highlight w:val="green"/>
          <w:u w:val="single"/>
        </w:rPr>
        <w:t>competing world-views</w:t>
      </w:r>
      <w:r w:rsidRPr="00EC60FC">
        <w:rPr>
          <w:rFonts w:ascii="Georgia" w:hAnsi="Georgia"/>
        </w:rPr>
        <w:t xml:space="preserve"> </w:t>
      </w:r>
      <w:r w:rsidRPr="00EC60FC">
        <w:rPr>
          <w:rFonts w:ascii="Georgia" w:hAnsi="Georgia"/>
          <w:sz w:val="12"/>
        </w:rPr>
        <w:t xml:space="preserve">rather than of truth, the affirmative gains access to increased flexibility regarding how he or she chooses to defend that world, while the </w:t>
      </w:r>
      <w:r w:rsidRPr="00EC60FC">
        <w:rPr>
          <w:rFonts w:ascii="Georgia" w:hAnsi="Georgia"/>
          <w:b/>
          <w:highlight w:val="green"/>
          <w:u w:val="single"/>
        </w:rPr>
        <w:t>neg</w:t>
      </w:r>
      <w:r w:rsidRPr="00EC60FC">
        <w:rPr>
          <w:rFonts w:ascii="Georgia" w:hAnsi="Georgia"/>
          <w:sz w:val="12"/>
        </w:rPr>
        <w:t>ative</w:t>
      </w:r>
      <w:r w:rsidRPr="00EC60FC">
        <w:rPr>
          <w:rFonts w:ascii="Georgia" w:hAnsi="Georgia"/>
        </w:rPr>
        <w:t xml:space="preserve"> </w:t>
      </w:r>
      <w:r w:rsidRPr="00EC60FC">
        <w:rPr>
          <w:rFonts w:ascii="Georgia" w:hAnsi="Georgia"/>
          <w:b/>
          <w:highlight w:val="green"/>
          <w:u w:val="single"/>
        </w:rPr>
        <w:t>retains equal flexibility while being denied</w:t>
      </w:r>
      <w:r w:rsidRPr="00EC60FC">
        <w:rPr>
          <w:rFonts w:ascii="Georgia" w:hAnsi="Georgia"/>
        </w:rPr>
        <w:t xml:space="preserve"> </w:t>
      </w:r>
      <w:r w:rsidRPr="00EC60FC">
        <w:rPr>
          <w:rFonts w:ascii="Georgia" w:hAnsi="Georgia"/>
          <w:sz w:val="12"/>
        </w:rPr>
        <w:t>access to those</w:t>
      </w:r>
      <w:r w:rsidRPr="00EC60FC">
        <w:rPr>
          <w:rFonts w:ascii="Georgia" w:hAnsi="Georgia"/>
        </w:rPr>
        <w:t xml:space="preserve"> </w:t>
      </w:r>
      <w:r w:rsidRPr="00EC60FC">
        <w:rPr>
          <w:rFonts w:ascii="Georgia" w:hAnsi="Georgia"/>
          <w:b/>
          <w:highlight w:val="green"/>
          <w:u w:val="single"/>
        </w:rPr>
        <w:t>skeptical arguments</w:t>
      </w:r>
      <w:r w:rsidRPr="00EC60FC">
        <w:rPr>
          <w:rFonts w:ascii="Georgia" w:hAnsi="Georgia"/>
        </w:rPr>
        <w:t xml:space="preserve"> </w:t>
      </w:r>
      <w:r w:rsidRPr="00EC60FC">
        <w:rPr>
          <w:rFonts w:ascii="Georgia" w:hAnsi="Georgia"/>
          <w:sz w:val="12"/>
        </w:rPr>
        <w:t>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r w:rsidRPr="00EC60FC">
        <w:rPr>
          <w:rFonts w:ascii="Georgia" w:hAnsi="Georgia"/>
          <w:sz w:val="12"/>
          <w:highlight w:val="green"/>
          <w:u w:val="single"/>
        </w:rPr>
        <w:t xml:space="preserve"> </w:t>
      </w:r>
      <w:r w:rsidRPr="00EC60FC">
        <w:rPr>
          <w:rFonts w:ascii="Georgia" w:hAnsi="Georgia"/>
          <w:b/>
          <w:highlight w:val="green"/>
          <w:u w:val="single"/>
        </w:rPr>
        <w:t>Such a model</w:t>
      </w:r>
      <w:r w:rsidRPr="00EC60FC">
        <w:rPr>
          <w:rFonts w:ascii="Georgia" w:hAnsi="Georgia"/>
        </w:rPr>
        <w:t xml:space="preserve"> </w:t>
      </w:r>
      <w:r w:rsidRPr="00EC60FC">
        <w:rPr>
          <w:rFonts w:ascii="Georgia" w:hAnsi="Georgia"/>
          <w:sz w:val="12"/>
        </w:rPr>
        <w:t>of the resolution has additional benefits as well. First, it</w:t>
      </w:r>
      <w:r w:rsidRPr="00EC60FC">
        <w:rPr>
          <w:rFonts w:ascii="Georgia" w:hAnsi="Georgia"/>
        </w:rPr>
        <w:t xml:space="preserve"> </w:t>
      </w:r>
      <w:r w:rsidRPr="00EC60FC">
        <w:rPr>
          <w:rFonts w:ascii="Georgia" w:hAnsi="Georgia"/>
          <w:b/>
          <w:highlight w:val="green"/>
          <w:u w:val="single"/>
        </w:rPr>
        <w:t>forces</w:t>
      </w:r>
      <w:r w:rsidRPr="00EC60FC">
        <w:rPr>
          <w:rFonts w:ascii="Georgia" w:hAnsi="Georgia"/>
          <w:u w:val="single"/>
        </w:rPr>
        <w:t xml:space="preserve"> </w:t>
      </w:r>
      <w:r w:rsidRPr="00EC60FC">
        <w:rPr>
          <w:rFonts w:ascii="Georgia" w:hAnsi="Georgia"/>
          <w:sz w:val="12"/>
          <w:u w:val="single"/>
        </w:rPr>
        <w:t>both debaters to offer offensive reasons to prefer</w:t>
      </w:r>
      <w:r w:rsidRPr="00EC60FC">
        <w:rPr>
          <w:rFonts w:ascii="Georgia" w:hAnsi="Georgia"/>
          <w:sz w:val="12"/>
        </w:rPr>
        <w:t xml:space="preserve"> their worldview, thereby further </w:t>
      </w:r>
      <w:r w:rsidRPr="00EC60FC">
        <w:rPr>
          <w:rFonts w:ascii="Georgia" w:hAnsi="Georgia"/>
          <w:sz w:val="12"/>
          <w:u w:val="single"/>
        </w:rPr>
        <w:t>enforcing</w:t>
      </w:r>
      <w:r w:rsidRPr="00EC60FC">
        <w:rPr>
          <w:rFonts w:ascii="Georgia" w:hAnsi="Georgia"/>
          <w:u w:val="single"/>
        </w:rPr>
        <w:t xml:space="preserve"> </w:t>
      </w:r>
      <w:r w:rsidRPr="00EC60FC">
        <w:rPr>
          <w:rFonts w:ascii="Georgia" w:hAnsi="Georgia"/>
          <w:b/>
          <w:highlight w:val="green"/>
          <w:u w:val="single"/>
          <w:bdr w:val="single" w:sz="18" w:space="0" w:color="auto"/>
        </w:rPr>
        <w:t>a parallel burden structure.</w:t>
      </w:r>
      <w:r w:rsidRPr="00EC60FC">
        <w:rPr>
          <w:rFonts w:ascii="Georgia" w:hAnsi="Georgia"/>
        </w:rPr>
        <w:t xml:space="preserve"> </w:t>
      </w:r>
      <w:r w:rsidRPr="00EC60FC">
        <w:rPr>
          <w:rFonts w:ascii="Georgia" w:hAnsi="Georgia"/>
          <w:sz w:val="12"/>
        </w:rPr>
        <w:t>This means debaters can no longer get away with arguing the resolution is by definition true of false. The “truth” of the particular vocabulary of the resolution is irrelevant to its desirability.</w:t>
      </w:r>
      <w:r w:rsidRPr="00EC60FC">
        <w:rPr>
          <w:rFonts w:ascii="Georgia" w:hAnsi="Georgia"/>
        </w:rPr>
        <w:t xml:space="preserve"> </w:t>
      </w:r>
      <w:r w:rsidRPr="00EC60FC">
        <w:rPr>
          <w:rFonts w:ascii="Georgia" w:hAnsi="Georgia"/>
          <w:b/>
          <w:highlight w:val="green"/>
          <w:u w:val="single"/>
        </w:rPr>
        <w:t>Second, it is intuitive. When people evaluate</w:t>
      </w:r>
      <w:r w:rsidRPr="00EC60FC">
        <w:rPr>
          <w:rFonts w:ascii="Georgia" w:hAnsi="Georgia"/>
        </w:rPr>
        <w:t xml:space="preserve"> </w:t>
      </w:r>
      <w:r w:rsidRPr="00EC60FC">
        <w:rPr>
          <w:rFonts w:ascii="Georgia" w:hAnsi="Georgia"/>
          <w:sz w:val="12"/>
        </w:rPr>
        <w:t>the truth of</w:t>
      </w:r>
      <w:r w:rsidRPr="00EC60FC">
        <w:rPr>
          <w:rFonts w:ascii="Georgia" w:hAnsi="Georgia"/>
        </w:rPr>
        <w:t xml:space="preserve"> </w:t>
      </w:r>
      <w:r w:rsidRPr="00EC60FC">
        <w:rPr>
          <w:rFonts w:ascii="Georgia" w:hAnsi="Georgia"/>
          <w:b/>
          <w:highlight w:val="green"/>
          <w:u w:val="single"/>
        </w:rPr>
        <w:t>ethical claims, they consider their implications in the real world</w:t>
      </w:r>
      <w:r w:rsidRPr="00EC60FC">
        <w:rPr>
          <w:rFonts w:ascii="Georgia" w:hAnsi="Georgia"/>
          <w:highlight w:val="green"/>
          <w:u w:val="single"/>
        </w:rPr>
        <w:t>.</w:t>
      </w:r>
      <w:r w:rsidRPr="00EC60FC">
        <w:rPr>
          <w:rFonts w:ascii="Georgia" w:hAnsi="Georgia"/>
        </w:rPr>
        <w:t xml:space="preserve"> </w:t>
      </w:r>
      <w:r w:rsidRPr="00EC60FC">
        <w:rPr>
          <w:rFonts w:ascii="Georgia" w:hAnsi="Georgia"/>
          <w:sz w:val="12"/>
        </w:rPr>
        <w:t>They ask themselves whether a world in which people live by that ethical rule is better than one in which they don’t. Such debates don’t happen solely in the abstract. We want to know how the various options affect us and the world we live in.</w:t>
      </w:r>
    </w:p>
    <w:p w:rsidR="007E6AF0" w:rsidRPr="007E6AF0" w:rsidRDefault="00681AA4" w:rsidP="007E6AF0">
      <w:pPr>
        <w:pStyle w:val="Heading4"/>
        <w:spacing w:before="0" w:line="240" w:lineRule="auto"/>
        <w:rPr>
          <w:rFonts w:ascii="Georgia" w:hAnsi="Georgia"/>
          <w:sz w:val="24"/>
        </w:rPr>
      </w:pPr>
      <w:r w:rsidRPr="007E6AF0">
        <w:rPr>
          <w:rFonts w:ascii="Georgia" w:hAnsi="Georgia"/>
          <w:b w:val="0"/>
          <w:sz w:val="24"/>
        </w:rPr>
        <w:t>Second</w:t>
      </w:r>
      <w:r w:rsidR="005E0E25" w:rsidRPr="007E6AF0">
        <w:rPr>
          <w:rFonts w:ascii="Georgia" w:hAnsi="Georgia"/>
          <w:b w:val="0"/>
          <w:sz w:val="24"/>
        </w:rPr>
        <w:t>,</w:t>
      </w:r>
      <w:r w:rsidR="005E0E25" w:rsidRPr="007E6AF0">
        <w:rPr>
          <w:rFonts w:ascii="Georgia" w:hAnsi="Georgia"/>
          <w:sz w:val="24"/>
        </w:rPr>
        <w:t xml:space="preserve"> </w:t>
      </w:r>
      <w:r w:rsidR="007E6AF0" w:rsidRPr="007E6AF0">
        <w:rPr>
          <w:rFonts w:ascii="Georgia" w:hAnsi="Georgia"/>
          <w:b w:val="0"/>
          <w:sz w:val="24"/>
        </w:rPr>
        <w:t xml:space="preserve">Abstract movements won’t produce political results besides violence – embrace the hard work of pragmatic reform. </w:t>
      </w:r>
      <w:r w:rsidR="007E6AF0" w:rsidRPr="007E6AF0">
        <w:rPr>
          <w:rFonts w:ascii="Georgia" w:hAnsi="Georgia"/>
          <w:sz w:val="24"/>
          <w:u w:val="single"/>
        </w:rPr>
        <w:t>Condit 15</w:t>
      </w:r>
      <w:r w:rsidR="007E6AF0" w:rsidRPr="007E6AF0">
        <w:rPr>
          <w:rStyle w:val="FootnoteReference"/>
          <w:rFonts w:ascii="Georgia" w:hAnsi="Georgia"/>
          <w:sz w:val="24"/>
        </w:rPr>
        <w:footnoteReference w:id="20"/>
      </w:r>
      <w:r w:rsidR="007E6AF0" w:rsidRPr="007E6AF0">
        <w:rPr>
          <w:rFonts w:ascii="Georgia" w:hAnsi="Georgia"/>
          <w:sz w:val="24"/>
        </w:rPr>
        <w:t xml:space="preserve"> </w:t>
      </w:r>
    </w:p>
    <w:p w:rsidR="007E6AF0" w:rsidRPr="007E6AF0" w:rsidRDefault="007E6AF0" w:rsidP="007E6AF0">
      <w:pPr>
        <w:ind w:left="720"/>
        <w:rPr>
          <w:rStyle w:val="StyleUnderline"/>
          <w:rFonts w:ascii="Calibri" w:eastAsiaTheme="majorEastAsia" w:hAnsi="Calibri" w:cstheme="majorBidi"/>
          <w:b w:val="0"/>
          <w:iCs/>
          <w:szCs w:val="22"/>
        </w:rPr>
      </w:pPr>
      <w:r w:rsidRPr="007E6AF0">
        <w:rPr>
          <w:rFonts w:ascii="Georgia" w:hAnsi="Georgia"/>
          <w:sz w:val="12"/>
        </w:rPr>
        <w:t xml:space="preserve">Thus, </w:t>
      </w:r>
      <w:r w:rsidRPr="007E6AF0">
        <w:rPr>
          <w:rStyle w:val="StyleUnderline"/>
          <w:rFonts w:ascii="Georgia" w:hAnsi="Georgia"/>
          <w:sz w:val="12"/>
        </w:rPr>
        <w:t xml:space="preserve">when </w:t>
      </w:r>
      <w:r w:rsidRPr="007E6AF0">
        <w:rPr>
          <w:rStyle w:val="StyleUnderline"/>
          <w:rFonts w:ascii="Georgia" w:hAnsi="Georgia" w:cs="Times New Roman"/>
          <w:sz w:val="12"/>
        </w:rPr>
        <w:t>Ž</w:t>
      </w:r>
      <w:r w:rsidRPr="007E6AF0">
        <w:rPr>
          <w:rStyle w:val="StyleUnderline"/>
          <w:rFonts w:ascii="Georgia" w:hAnsi="Georgia"/>
          <w:sz w:val="12"/>
        </w:rPr>
        <w:t>i</w:t>
      </w:r>
      <w:r w:rsidRPr="007E6AF0">
        <w:rPr>
          <w:rStyle w:val="StyleUnderline"/>
          <w:rFonts w:ascii="Georgia" w:hAnsi="Georgia" w:cs="Times New Roman"/>
          <w:sz w:val="12"/>
        </w:rPr>
        <w:t>ž</w:t>
      </w:r>
      <w:r w:rsidRPr="007E6AF0">
        <w:rPr>
          <w:rStyle w:val="StyleUnderline"/>
          <w:rFonts w:ascii="Georgia" w:hAnsi="Georgia"/>
          <w:sz w:val="12"/>
        </w:rPr>
        <w:t>ek</w:t>
      </w:r>
      <w:r w:rsidRPr="007E6AF0">
        <w:rPr>
          <w:rFonts w:ascii="Georgia" w:hAnsi="Georgia"/>
          <w:sz w:val="12"/>
        </w:rPr>
        <w:t xml:space="preserve"> and others </w:t>
      </w:r>
      <w:r w:rsidRPr="007E6AF0">
        <w:rPr>
          <w:rStyle w:val="StyleUnderline"/>
          <w:rFonts w:ascii="Georgia" w:hAnsi="Georgia"/>
          <w:sz w:val="12"/>
        </w:rPr>
        <w:t>urge us</w:t>
      </w:r>
      <w:r w:rsidRPr="007E6AF0">
        <w:rPr>
          <w:rStyle w:val="StyleUnderline"/>
          <w:rFonts w:ascii="Georgia" w:hAnsi="Georgia"/>
          <w:sz w:val="24"/>
        </w:rPr>
        <w:t xml:space="preserve"> </w:t>
      </w:r>
      <w:r w:rsidRPr="007E6AF0">
        <w:rPr>
          <w:rStyle w:val="StyleUnderline"/>
          <w:rFonts w:ascii="Georgia" w:hAnsi="Georgia"/>
          <w:sz w:val="24"/>
          <w:highlight w:val="green"/>
        </w:rPr>
        <w:t>to “Act</w:t>
      </w:r>
      <w:r w:rsidRPr="007E6AF0">
        <w:rPr>
          <w:rStyle w:val="StyleUnderline"/>
          <w:rFonts w:ascii="Georgia" w:hAnsi="Georgia"/>
          <w:sz w:val="12"/>
        </w:rPr>
        <w:t>”</w:t>
      </w:r>
      <w:r w:rsidRPr="007E6AF0">
        <w:rPr>
          <w:rFonts w:ascii="Georgia" w:hAnsi="Georgia"/>
          <w:sz w:val="12"/>
        </w:rPr>
        <w:t xml:space="preserve"> with violence to destroy the current Reality,</w:t>
      </w:r>
      <w:r w:rsidRPr="007E6AF0">
        <w:rPr>
          <w:rFonts w:ascii="Georgia" w:hAnsi="Georgia"/>
        </w:rPr>
        <w:t xml:space="preserve"> </w:t>
      </w:r>
      <w:r w:rsidRPr="007E6AF0">
        <w:rPr>
          <w:rStyle w:val="Emphasis"/>
          <w:rFonts w:ascii="Georgia" w:hAnsi="Georgia"/>
          <w:sz w:val="24"/>
          <w:highlight w:val="green"/>
        </w:rPr>
        <w:t>without a vision of an alternative</w:t>
      </w:r>
      <w:r w:rsidRPr="007E6AF0">
        <w:rPr>
          <w:rFonts w:ascii="Georgia" w:hAnsi="Georgia"/>
          <w:sz w:val="12"/>
        </w:rPr>
        <w:t>, on the grounds that the links between actions and consequences are never certain,</w:t>
      </w:r>
      <w:r w:rsidRPr="007E6AF0">
        <w:rPr>
          <w:rFonts w:ascii="Georgia" w:hAnsi="Georgia"/>
        </w:rPr>
        <w:t xml:space="preserve"> </w:t>
      </w:r>
      <w:r w:rsidRPr="007E6AF0">
        <w:rPr>
          <w:rStyle w:val="StyleUnderline"/>
          <w:rFonts w:ascii="Georgia" w:hAnsi="Georgia"/>
          <w:sz w:val="24"/>
          <w:highlight w:val="green"/>
        </w:rPr>
        <w:t>we can call</w:t>
      </w:r>
      <w:r w:rsidRPr="007E6AF0">
        <w:rPr>
          <w:rStyle w:val="StyleUnderline"/>
          <w:rFonts w:ascii="Georgia" w:hAnsi="Georgia"/>
          <w:sz w:val="24"/>
        </w:rPr>
        <w:t xml:space="preserve"> </w:t>
      </w:r>
      <w:r w:rsidRPr="007E6AF0">
        <w:rPr>
          <w:rStyle w:val="StyleUnderline"/>
          <w:rFonts w:ascii="Georgia" w:hAnsi="Georgia"/>
          <w:sz w:val="12"/>
        </w:rPr>
        <w:t xml:space="preserve">his appeal both a </w:t>
      </w:r>
      <w:r w:rsidRPr="007E6AF0">
        <w:rPr>
          <w:rStyle w:val="Emphasis"/>
          <w:rFonts w:ascii="Georgia" w:hAnsi="Georgia"/>
          <w:sz w:val="12"/>
        </w:rPr>
        <w:t>failure of imagination</w:t>
      </w:r>
      <w:r w:rsidRPr="007E6AF0">
        <w:rPr>
          <w:rStyle w:val="StyleUnderline"/>
          <w:rFonts w:ascii="Georgia" w:hAnsi="Georgia"/>
          <w:sz w:val="12"/>
        </w:rPr>
        <w:t xml:space="preserve"> and</w:t>
      </w:r>
      <w:r w:rsidRPr="007E6AF0">
        <w:rPr>
          <w:rStyle w:val="StyleUnderline"/>
          <w:rFonts w:ascii="Georgia" w:hAnsi="Georgia"/>
          <w:sz w:val="24"/>
        </w:rPr>
        <w:t xml:space="preserve"> </w:t>
      </w:r>
      <w:r w:rsidRPr="007E6AF0">
        <w:rPr>
          <w:rStyle w:val="StyleUnderline"/>
          <w:rFonts w:ascii="Georgia" w:hAnsi="Georgia"/>
          <w:sz w:val="24"/>
          <w:highlight w:val="green"/>
        </w:rPr>
        <w:t xml:space="preserve">a </w:t>
      </w:r>
      <w:r w:rsidRPr="007E6AF0">
        <w:rPr>
          <w:rStyle w:val="Emphasis"/>
          <w:rFonts w:ascii="Georgia" w:hAnsi="Georgia"/>
          <w:sz w:val="24"/>
          <w:highlight w:val="green"/>
        </w:rPr>
        <w:t>failure of reality</w:t>
      </w:r>
      <w:r w:rsidRPr="007E6AF0">
        <w:rPr>
          <w:rFonts w:ascii="Georgia" w:hAnsi="Georgia"/>
        </w:rPr>
        <w:t xml:space="preserve">. </w:t>
      </w:r>
      <w:r w:rsidRPr="007E6AF0">
        <w:rPr>
          <w:rFonts w:ascii="Georgia" w:hAnsi="Georgia"/>
          <w:sz w:val="12"/>
        </w:rPr>
        <w:t xml:space="preserve">As for reality, </w:t>
      </w:r>
      <w:r w:rsidRPr="007E6AF0">
        <w:rPr>
          <w:rStyle w:val="StyleUnderline"/>
          <w:rFonts w:ascii="Georgia" w:hAnsi="Georgia"/>
          <w:sz w:val="12"/>
        </w:rPr>
        <w:t>we have dozens of revolutions as models, and</w:t>
      </w:r>
      <w:r w:rsidRPr="007E6AF0">
        <w:rPr>
          <w:rStyle w:val="StyleUnderline"/>
          <w:rFonts w:ascii="Georgia" w:hAnsi="Georgia"/>
          <w:sz w:val="24"/>
        </w:rPr>
        <w:t xml:space="preserve"> </w:t>
      </w:r>
      <w:r w:rsidRPr="007E6AF0">
        <w:rPr>
          <w:rStyle w:val="StyleUnderline"/>
          <w:rFonts w:ascii="Georgia" w:hAnsi="Georgia"/>
          <w:sz w:val="24"/>
          <w:highlight w:val="green"/>
        </w:rPr>
        <w:t>the historical record indicates</w:t>
      </w:r>
      <w:r w:rsidRPr="007E6AF0">
        <w:rPr>
          <w:rStyle w:val="StyleUnderline"/>
          <w:rFonts w:ascii="Georgia" w:hAnsi="Georgia"/>
          <w:sz w:val="24"/>
        </w:rPr>
        <w:t xml:space="preserve"> </w:t>
      </w:r>
      <w:r w:rsidRPr="007E6AF0">
        <w:rPr>
          <w:rStyle w:val="StyleUnderline"/>
          <w:rFonts w:ascii="Georgia" w:hAnsi="Georgia"/>
          <w:sz w:val="12"/>
        </w:rPr>
        <w:t>quite clearly that they generally lead not to harmonious cooperation</w:t>
      </w:r>
      <w:r w:rsidRPr="007E6AF0">
        <w:rPr>
          <w:rFonts w:ascii="Georgia" w:hAnsi="Georgia"/>
          <w:sz w:val="12"/>
        </w:rPr>
        <w:t xml:space="preserve"> (what I call “AnarchoNiceness” to gently mock the romanticism of Hardt and Negri) </w:t>
      </w:r>
      <w:r w:rsidRPr="007E6AF0">
        <w:rPr>
          <w:rStyle w:val="StyleUnderline"/>
          <w:rFonts w:ascii="Georgia" w:hAnsi="Georgia"/>
          <w:sz w:val="12"/>
        </w:rPr>
        <w:t>but instead to the</w:t>
      </w:r>
      <w:r w:rsidRPr="007E6AF0">
        <w:rPr>
          <w:rStyle w:val="StyleUnderline"/>
          <w:rFonts w:ascii="Georgia" w:hAnsi="Georgia"/>
          <w:sz w:val="24"/>
        </w:rPr>
        <w:t xml:space="preserve"> </w:t>
      </w:r>
      <w:r w:rsidRPr="007E6AF0">
        <w:rPr>
          <w:rStyle w:val="StyleUnderline"/>
          <w:rFonts w:ascii="Georgia" w:hAnsi="Georgia"/>
          <w:sz w:val="24"/>
          <w:highlight w:val="green"/>
        </w:rPr>
        <w:t xml:space="preserve">production of </w:t>
      </w:r>
      <w:r w:rsidRPr="007E6AF0">
        <w:rPr>
          <w:rStyle w:val="Emphasis"/>
          <w:rFonts w:ascii="Georgia" w:hAnsi="Georgia"/>
          <w:sz w:val="24"/>
          <w:highlight w:val="green"/>
        </w:rPr>
        <w:t>totalitarian states</w:t>
      </w:r>
      <w:r w:rsidRPr="007E6AF0">
        <w:rPr>
          <w:rFonts w:ascii="Georgia" w:hAnsi="Georgia"/>
          <w:highlight w:val="green"/>
        </w:rPr>
        <w:t xml:space="preserve"> </w:t>
      </w:r>
      <w:r w:rsidRPr="007E6AF0">
        <w:rPr>
          <w:rStyle w:val="StyleUnderline"/>
          <w:rFonts w:ascii="Georgia" w:hAnsi="Georgia"/>
          <w:sz w:val="24"/>
          <w:highlight w:val="green"/>
        </w:rPr>
        <w:t>and</w:t>
      </w:r>
      <w:r w:rsidRPr="007E6AF0">
        <w:rPr>
          <w:rFonts w:ascii="Georgia" w:hAnsi="Georgia"/>
          <w:sz w:val="12"/>
        </w:rPr>
        <w:t>/or</w:t>
      </w:r>
      <w:r w:rsidRPr="007E6AF0">
        <w:rPr>
          <w:rFonts w:ascii="Georgia" w:hAnsi="Georgia"/>
        </w:rPr>
        <w:t xml:space="preserve"> </w:t>
      </w:r>
      <w:r w:rsidRPr="007E6AF0">
        <w:rPr>
          <w:rStyle w:val="Emphasis"/>
          <w:rFonts w:ascii="Georgia" w:hAnsi="Georgia"/>
          <w:sz w:val="24"/>
          <w:highlight w:val="green"/>
        </w:rPr>
        <w:t>violent</w:t>
      </w:r>
      <w:r w:rsidRPr="007E6AF0">
        <w:rPr>
          <w:rStyle w:val="Emphasis"/>
          <w:rFonts w:ascii="Georgia" w:hAnsi="Georgia"/>
          <w:sz w:val="24"/>
        </w:rPr>
        <w:t xml:space="preserve"> </w:t>
      </w:r>
      <w:r w:rsidRPr="007E6AF0">
        <w:rPr>
          <w:rStyle w:val="Emphasis"/>
          <w:rFonts w:ascii="Georgia" w:hAnsi="Georgia"/>
          <w:sz w:val="12"/>
        </w:rPr>
        <w:t>factional</w:t>
      </w:r>
      <w:r w:rsidRPr="007E6AF0">
        <w:rPr>
          <w:rStyle w:val="Emphasis"/>
          <w:rFonts w:ascii="Georgia" w:hAnsi="Georgia"/>
          <w:sz w:val="24"/>
        </w:rPr>
        <w:t xml:space="preserve"> </w:t>
      </w:r>
      <w:r w:rsidRPr="007E6AF0">
        <w:rPr>
          <w:rStyle w:val="Emphasis"/>
          <w:rFonts w:ascii="Georgia" w:hAnsi="Georgia"/>
          <w:sz w:val="24"/>
          <w:highlight w:val="green"/>
        </w:rPr>
        <w:t>strife</w:t>
      </w:r>
      <w:r w:rsidRPr="007E6AF0">
        <w:rPr>
          <w:rStyle w:val="Emphasis"/>
          <w:rFonts w:ascii="Georgia" w:hAnsi="Georgia"/>
          <w:sz w:val="24"/>
        </w:rPr>
        <w:t>.</w:t>
      </w:r>
      <w:r w:rsidRPr="007E6AF0">
        <w:rPr>
          <w:rFonts w:ascii="Georgia" w:hAnsi="Georgia"/>
        </w:rPr>
        <w:t xml:space="preserve"> </w:t>
      </w:r>
      <w:r w:rsidRPr="007E6AF0">
        <w:rPr>
          <w:rFonts w:ascii="Georgia" w:hAnsi="Georgia"/>
          <w:sz w:val="12"/>
        </w:rPr>
        <w:t xml:space="preserve">A materialist constructivist epistemology accounts for this by predicting that it is not possible for symbol-using animals to exist in a symbolic void. </w:t>
      </w:r>
      <w:r w:rsidRPr="007E6AF0">
        <w:rPr>
          <w:rStyle w:val="StyleUnderline"/>
          <w:rFonts w:ascii="Georgia" w:hAnsi="Georgia"/>
          <w:sz w:val="12"/>
        </w:rPr>
        <w:t>All</w:t>
      </w:r>
      <w:r w:rsidRPr="007E6AF0">
        <w:rPr>
          <w:rStyle w:val="StyleUnderline"/>
          <w:rFonts w:ascii="Georgia" w:hAnsi="Georgia"/>
          <w:sz w:val="24"/>
        </w:rPr>
        <w:t xml:space="preserve"> </w:t>
      </w:r>
      <w:r w:rsidRPr="007E6AF0">
        <w:rPr>
          <w:rStyle w:val="StyleUnderline"/>
          <w:rFonts w:ascii="Georgia" w:hAnsi="Georgia"/>
          <w:sz w:val="24"/>
          <w:highlight w:val="green"/>
        </w:rPr>
        <w:t>symbolic movement has a trajectory</w:t>
      </w:r>
      <w:r w:rsidRPr="007E6AF0">
        <w:rPr>
          <w:rStyle w:val="StyleUnderline"/>
          <w:rFonts w:ascii="Georgia" w:hAnsi="Georgia"/>
          <w:sz w:val="12"/>
        </w:rPr>
        <w:t>, and</w:t>
      </w:r>
      <w:r w:rsidRPr="007E6AF0">
        <w:rPr>
          <w:rStyle w:val="StyleUnderline"/>
          <w:rFonts w:ascii="Georgia" w:hAnsi="Georgia"/>
          <w:sz w:val="24"/>
        </w:rPr>
        <w:t xml:space="preserve"> </w:t>
      </w:r>
      <w:r w:rsidRPr="007E6AF0">
        <w:rPr>
          <w:rStyle w:val="StyleUnderline"/>
          <w:rFonts w:ascii="Georgia" w:hAnsi="Georgia"/>
          <w:sz w:val="24"/>
          <w:highlight w:val="green"/>
        </w:rPr>
        <w:t xml:space="preserve">if you have not </w:t>
      </w:r>
      <w:r w:rsidRPr="007E6AF0">
        <w:rPr>
          <w:rStyle w:val="Emphasis"/>
          <w:rFonts w:ascii="Georgia" w:hAnsi="Georgia"/>
          <w:sz w:val="24"/>
          <w:highlight w:val="green"/>
        </w:rPr>
        <w:t>imagined a</w:t>
      </w:r>
      <w:r w:rsidRPr="007E6AF0">
        <w:rPr>
          <w:rStyle w:val="Emphasis"/>
          <w:rFonts w:ascii="Georgia" w:hAnsi="Georgia"/>
          <w:sz w:val="24"/>
        </w:rPr>
        <w:t xml:space="preserve"> </w:t>
      </w:r>
      <w:r w:rsidRPr="007E6AF0">
        <w:rPr>
          <w:rStyle w:val="Emphasis"/>
          <w:rFonts w:ascii="Georgia" w:hAnsi="Georgia"/>
          <w:sz w:val="12"/>
        </w:rPr>
        <w:t>potentially</w:t>
      </w:r>
      <w:r w:rsidRPr="007E6AF0">
        <w:rPr>
          <w:rStyle w:val="Emphasis"/>
          <w:rFonts w:ascii="Georgia" w:hAnsi="Georgia"/>
          <w:sz w:val="24"/>
        </w:rPr>
        <w:t xml:space="preserve"> </w:t>
      </w:r>
      <w:r w:rsidRPr="007E6AF0">
        <w:rPr>
          <w:rStyle w:val="Emphasis"/>
          <w:rFonts w:ascii="Georgia" w:hAnsi="Georgia"/>
          <w:sz w:val="24"/>
          <w:highlight w:val="green"/>
        </w:rPr>
        <w:t>realizable alternative</w:t>
      </w:r>
      <w:r w:rsidRPr="007E6AF0">
        <w:rPr>
          <w:rStyle w:val="StyleUnderline"/>
          <w:rFonts w:ascii="Georgia" w:hAnsi="Georgia"/>
          <w:sz w:val="24"/>
        </w:rPr>
        <w:t xml:space="preserve"> </w:t>
      </w:r>
      <w:r w:rsidRPr="007E6AF0">
        <w:rPr>
          <w:rStyle w:val="StyleUnderline"/>
          <w:rFonts w:ascii="Georgia" w:hAnsi="Georgia"/>
          <w:sz w:val="12"/>
        </w:rPr>
        <w:t>for that trajectory to take, then what</w:t>
      </w:r>
      <w:r w:rsidRPr="007E6AF0">
        <w:rPr>
          <w:rStyle w:val="StyleUnderline"/>
          <w:rFonts w:ascii="Georgia" w:hAnsi="Georgia"/>
          <w:sz w:val="24"/>
        </w:rPr>
        <w:t xml:space="preserve"> </w:t>
      </w:r>
      <w:r w:rsidRPr="007E6AF0">
        <w:rPr>
          <w:rStyle w:val="StyleUnderline"/>
          <w:rFonts w:ascii="Georgia" w:hAnsi="Georgia"/>
          <w:sz w:val="24"/>
          <w:highlight w:val="green"/>
        </w:rPr>
        <w:t xml:space="preserve">people will </w:t>
      </w:r>
      <w:r w:rsidRPr="007E6AF0">
        <w:rPr>
          <w:rStyle w:val="Emphasis"/>
          <w:rFonts w:ascii="Georgia" w:hAnsi="Georgia"/>
          <w:sz w:val="24"/>
          <w:highlight w:val="green"/>
        </w:rPr>
        <w:t>leap into</w:t>
      </w:r>
      <w:r w:rsidRPr="007E6AF0">
        <w:rPr>
          <w:rStyle w:val="StyleUnderline"/>
          <w:rFonts w:ascii="Georgia" w:hAnsi="Georgia"/>
          <w:sz w:val="24"/>
        </w:rPr>
        <w:t xml:space="preserve"> </w:t>
      </w:r>
      <w:r w:rsidRPr="007E6AF0">
        <w:rPr>
          <w:rStyle w:val="StyleUnderline"/>
          <w:rFonts w:ascii="Georgia" w:hAnsi="Georgia"/>
          <w:sz w:val="12"/>
        </w:rPr>
        <w:t>is</w:t>
      </w:r>
      <w:r w:rsidRPr="007E6AF0">
        <w:rPr>
          <w:rStyle w:val="StyleUnderline"/>
          <w:rFonts w:ascii="Georgia" w:hAnsi="Georgia"/>
          <w:sz w:val="24"/>
        </w:rPr>
        <w:t xml:space="preserve"> </w:t>
      </w:r>
      <w:r w:rsidRPr="007E6AF0">
        <w:rPr>
          <w:rStyle w:val="StyleUnderline"/>
          <w:rFonts w:ascii="Georgia" w:hAnsi="Georgia"/>
          <w:sz w:val="24"/>
          <w:highlight w:val="green"/>
        </w:rPr>
        <w:t>biological predispositions</w:t>
      </w:r>
      <w:r w:rsidRPr="007E6AF0">
        <w:rPr>
          <w:rFonts w:ascii="Georgia" w:hAnsi="Georgia"/>
          <w:sz w:val="12"/>
        </w:rPr>
        <w:t>—t</w:t>
      </w:r>
      <w:r w:rsidRPr="007E6AF0">
        <w:rPr>
          <w:rStyle w:val="StyleUnderline"/>
          <w:rFonts w:ascii="Georgia" w:hAnsi="Georgia"/>
          <w:sz w:val="12"/>
        </w:rPr>
        <w:t>he first iteration of which is the rule of the strongest</w:t>
      </w:r>
      <w:r w:rsidRPr="007E6AF0">
        <w:rPr>
          <w:rFonts w:ascii="Georgia" w:hAnsi="Georgia"/>
          <w:sz w:val="12"/>
        </w:rPr>
        <w:t xml:space="preserve"> primate. Indeed</w:t>
      </w:r>
      <w:r w:rsidRPr="007E6AF0">
        <w:rPr>
          <w:rStyle w:val="StyleUnderline"/>
          <w:rFonts w:ascii="Georgia" w:hAnsi="Georgia"/>
          <w:sz w:val="12"/>
        </w:rPr>
        <w:t xml:space="preserve">, </w:t>
      </w:r>
      <w:r w:rsidRPr="007E6AF0">
        <w:rPr>
          <w:rStyle w:val="Emphasis"/>
          <w:rFonts w:ascii="Georgia" w:hAnsi="Georgia"/>
          <w:sz w:val="12"/>
        </w:rPr>
        <w:t>this is what experience with revolutions</w:t>
      </w:r>
      <w:r w:rsidRPr="007E6AF0">
        <w:rPr>
          <w:rStyle w:val="StyleUnderline"/>
          <w:rFonts w:ascii="Georgia" w:hAnsi="Georgia"/>
          <w:sz w:val="12"/>
        </w:rPr>
        <w:t xml:space="preserve"> has shown to be the most probable outcome of a revolution that is </w:t>
      </w:r>
      <w:r w:rsidRPr="007E6AF0">
        <w:rPr>
          <w:rStyle w:val="Emphasis"/>
          <w:rFonts w:ascii="Georgia" w:hAnsi="Georgia"/>
          <w:sz w:val="12"/>
        </w:rPr>
        <w:t>merely against an Evil</w:t>
      </w:r>
      <w:r w:rsidRPr="007E6AF0">
        <w:rPr>
          <w:rStyle w:val="StyleUnderline"/>
          <w:rFonts w:ascii="Georgia" w:hAnsi="Georgia"/>
          <w:sz w:val="12"/>
        </w:rPr>
        <w:t>.</w:t>
      </w:r>
      <w:r w:rsidRPr="007E6AF0">
        <w:rPr>
          <w:rFonts w:ascii="Georgia" w:hAnsi="Georgia"/>
          <w:sz w:val="12"/>
        </w:rPr>
        <w:t xml:space="preserve"> </w:t>
      </w:r>
      <w:r w:rsidRPr="007E6AF0">
        <w:rPr>
          <w:rStyle w:val="StyleUnderline"/>
          <w:rFonts w:ascii="Georgia" w:hAnsi="Georgia"/>
          <w:sz w:val="12"/>
        </w:rPr>
        <w:t>The failure of imagination</w:t>
      </w:r>
      <w:r w:rsidRPr="007E6AF0">
        <w:rPr>
          <w:rFonts w:ascii="Georgia" w:hAnsi="Georgia"/>
          <w:sz w:val="12"/>
        </w:rPr>
        <w:t xml:space="preserve"> in such rhetorics thereby </w:t>
      </w:r>
      <w:r w:rsidRPr="007E6AF0">
        <w:rPr>
          <w:rStyle w:val="StyleUnderline"/>
          <w:rFonts w:ascii="Georgia" w:hAnsi="Georgia"/>
          <w:sz w:val="12"/>
        </w:rPr>
        <w:t>reveals itself to be critical</w:t>
      </w:r>
      <w:r w:rsidRPr="007E6AF0">
        <w:rPr>
          <w:rFonts w:ascii="Georgia" w:hAnsi="Georgia"/>
          <w:sz w:val="12"/>
        </w:rPr>
        <w:t xml:space="preserve">, so it is worth pondering sources of that failure. The rhetoric of “the kill” in social theory in the past half century has repeatedly reduced to the leap into a void because the symbolized alternative that the context of the twentieth century otherwise predispositionally offers is to the binary opposite of capitalism, i.e., communism. That rhetorical option, however, has been foreclosed by the historical discrediting of the readily imagined forms of communism (e.g., </w:t>
      </w:r>
      <w:r w:rsidRPr="007E6AF0">
        <w:rPr>
          <w:rFonts w:ascii="Georgia" w:hAnsi="Georgia" w:cs="Times New Roman"/>
          <w:sz w:val="12"/>
        </w:rPr>
        <w:t>Ž</w:t>
      </w:r>
      <w:r w:rsidRPr="007E6AF0">
        <w:rPr>
          <w:rFonts w:ascii="Georgia" w:hAnsi="Georgia"/>
          <w:sz w:val="12"/>
        </w:rPr>
        <w:t>i</w:t>
      </w:r>
      <w:r w:rsidRPr="007E6AF0">
        <w:rPr>
          <w:rFonts w:ascii="Georgia" w:hAnsi="Georgia" w:cs="Times New Roman"/>
          <w:sz w:val="12"/>
        </w:rPr>
        <w:t>ž</w:t>
      </w:r>
      <w:r w:rsidRPr="007E6AF0">
        <w:rPr>
          <w:rFonts w:ascii="Georgia" w:hAnsi="Georgia"/>
          <w:sz w:val="12"/>
        </w:rPr>
        <w:t xml:space="preserve">ek9). </w:t>
      </w:r>
      <w:r w:rsidRPr="007E6AF0">
        <w:rPr>
          <w:rStyle w:val="StyleUnderline"/>
          <w:rFonts w:ascii="Georgia" w:hAnsi="Georgia"/>
          <w:sz w:val="12"/>
        </w:rPr>
        <w:t>The hard</w:t>
      </w:r>
      <w:r w:rsidRPr="007E6AF0">
        <w:rPr>
          <w:rStyle w:val="StyleUnderline"/>
          <w:rFonts w:ascii="Georgia" w:hAnsi="Georgia"/>
          <w:sz w:val="24"/>
        </w:rPr>
        <w:t xml:space="preserve"> </w:t>
      </w:r>
      <w:r w:rsidRPr="007E6AF0">
        <w:rPr>
          <w:rStyle w:val="StyleUnderline"/>
          <w:rFonts w:ascii="Georgia" w:hAnsi="Georgia"/>
          <w:sz w:val="24"/>
          <w:highlight w:val="green"/>
        </w:rPr>
        <w:t>work to invent better alternatives is not as</w:t>
      </w:r>
      <w:r w:rsidRPr="007E6AF0">
        <w:rPr>
          <w:rStyle w:val="StyleUnderline"/>
          <w:rFonts w:ascii="Georgia" w:hAnsi="Georgia"/>
          <w:sz w:val="24"/>
        </w:rPr>
        <w:t xml:space="preserve"> </w:t>
      </w:r>
      <w:r w:rsidRPr="007E6AF0">
        <w:rPr>
          <w:rStyle w:val="StyleUnderline"/>
          <w:rFonts w:ascii="Georgia" w:hAnsi="Georgia"/>
          <w:sz w:val="12"/>
        </w:rPr>
        <w:t>dramatically</w:t>
      </w:r>
      <w:r w:rsidRPr="007E6AF0">
        <w:rPr>
          <w:rStyle w:val="StyleUnderline"/>
          <w:rFonts w:ascii="Georgia" w:hAnsi="Georgia"/>
          <w:sz w:val="24"/>
        </w:rPr>
        <w:t xml:space="preserve"> </w:t>
      </w:r>
      <w:r w:rsidRPr="007E6AF0">
        <w:rPr>
          <w:rStyle w:val="StyleUnderline"/>
          <w:rFonts w:ascii="Georgia" w:hAnsi="Georgia"/>
          <w:sz w:val="24"/>
          <w:highlight w:val="green"/>
        </w:rPr>
        <w:t>enticing as the story of the kill</w:t>
      </w:r>
      <w:r w:rsidRPr="007E6AF0">
        <w:rPr>
          <w:rStyle w:val="StyleUnderline"/>
          <w:rFonts w:ascii="Georgia" w:hAnsi="Georgia"/>
          <w:sz w:val="24"/>
        </w:rPr>
        <w:t xml:space="preserve">: </w:t>
      </w:r>
      <w:r w:rsidRPr="007E6AF0">
        <w:rPr>
          <w:rStyle w:val="StyleUnderline"/>
          <w:rFonts w:ascii="Georgia" w:hAnsi="Georgia"/>
          <w:sz w:val="12"/>
        </w:rPr>
        <w:t>such</w:t>
      </w:r>
      <w:r w:rsidRPr="007E6AF0">
        <w:rPr>
          <w:rStyle w:val="StyleUnderline"/>
          <w:rFonts w:ascii="Georgia" w:hAnsi="Georgia"/>
          <w:sz w:val="24"/>
        </w:rPr>
        <w:t xml:space="preserve"> </w:t>
      </w:r>
      <w:r w:rsidRPr="007E6AF0">
        <w:rPr>
          <w:rStyle w:val="StyleUnderline"/>
          <w:rFonts w:ascii="Georgia" w:hAnsi="Georgia"/>
          <w:sz w:val="24"/>
          <w:highlight w:val="green"/>
        </w:rPr>
        <w:t>labor is</w:t>
      </w:r>
      <w:r w:rsidRPr="007E6AF0">
        <w:rPr>
          <w:rStyle w:val="StyleUnderline"/>
          <w:rFonts w:ascii="Georgia" w:hAnsi="Georgia"/>
          <w:sz w:val="24"/>
        </w:rPr>
        <w:t xml:space="preserve"> </w:t>
      </w:r>
      <w:r w:rsidRPr="007E6AF0">
        <w:rPr>
          <w:rStyle w:val="Emphasis"/>
          <w:rFonts w:ascii="Georgia" w:hAnsi="Georgia"/>
          <w:sz w:val="12"/>
        </w:rPr>
        <w:t>piecemeal</w:t>
      </w:r>
      <w:r w:rsidRPr="007E6AF0">
        <w:rPr>
          <w:rFonts w:ascii="Georgia" w:hAnsi="Georgia"/>
          <w:sz w:val="12"/>
        </w:rPr>
        <w:t>,</w:t>
      </w:r>
      <w:r w:rsidRPr="007E6AF0">
        <w:rPr>
          <w:rFonts w:ascii="Georgia" w:hAnsi="Georgia"/>
        </w:rPr>
        <w:t xml:space="preserve"> </w:t>
      </w:r>
      <w:r w:rsidRPr="007E6AF0">
        <w:rPr>
          <w:rStyle w:val="Emphasis"/>
          <w:rFonts w:ascii="Georgia" w:hAnsi="Georgia"/>
          <w:sz w:val="24"/>
          <w:highlight w:val="green"/>
        </w:rPr>
        <w:t>intellectually difficult</w:t>
      </w:r>
      <w:r w:rsidRPr="007E6AF0">
        <w:rPr>
          <w:rFonts w:ascii="Georgia" w:hAnsi="Georgia"/>
          <w:sz w:val="12"/>
        </w:rPr>
        <w:t xml:space="preserve">, </w:t>
      </w:r>
      <w:r w:rsidRPr="007E6AF0">
        <w:rPr>
          <w:rStyle w:val="StyleUnderline"/>
          <w:rFonts w:ascii="Georgia" w:hAnsi="Georgia"/>
          <w:sz w:val="12"/>
        </w:rPr>
        <w:t>requires multi-disciplinary understandings, and</w:t>
      </w:r>
      <w:r w:rsidRPr="007E6AF0">
        <w:rPr>
          <w:rFonts w:ascii="Georgia" w:hAnsi="Georgia"/>
          <w:sz w:val="12"/>
        </w:rPr>
        <w:t xml:space="preserve"> perhaps </w:t>
      </w:r>
      <w:r w:rsidRPr="007E6AF0">
        <w:rPr>
          <w:rStyle w:val="StyleUnderline"/>
          <w:rFonts w:ascii="Georgia" w:hAnsi="Georgia"/>
          <w:sz w:val="12"/>
        </w:rPr>
        <w:t xml:space="preserve">requires </w:t>
      </w:r>
      <w:r w:rsidRPr="007E6AF0">
        <w:rPr>
          <w:rStyle w:val="Emphasis"/>
          <w:rFonts w:ascii="Georgia" w:hAnsi="Georgia"/>
          <w:sz w:val="12"/>
        </w:rPr>
        <w:t>more creativity</w:t>
      </w:r>
      <w:r w:rsidRPr="007E6AF0">
        <w:rPr>
          <w:rFonts w:ascii="Georgia" w:hAnsi="Georgia"/>
          <w:sz w:val="12"/>
        </w:rPr>
        <w:t xml:space="preserve"> </w:t>
      </w:r>
      <w:r w:rsidRPr="007E6AF0">
        <w:rPr>
          <w:rStyle w:val="StyleUnderline"/>
          <w:rFonts w:ascii="Georgia" w:hAnsi="Georgia"/>
          <w:sz w:val="12"/>
        </w:rPr>
        <w:t xml:space="preserve">than the </w:t>
      </w:r>
      <w:r w:rsidRPr="007E6AF0">
        <w:rPr>
          <w:rStyle w:val="Emphasis"/>
          <w:rFonts w:ascii="Georgia" w:hAnsi="Georgia"/>
          <w:sz w:val="12"/>
        </w:rPr>
        <w:t>typical academic theorist</w:t>
      </w:r>
      <w:r w:rsidRPr="007E6AF0">
        <w:rPr>
          <w:rStyle w:val="StyleUnderline"/>
          <w:rFonts w:ascii="Georgia" w:hAnsi="Georgia"/>
          <w:sz w:val="12"/>
        </w:rPr>
        <w:t xml:space="preserve"> can muster</w:t>
      </w:r>
      <w:r w:rsidRPr="007E6AF0">
        <w:rPr>
          <w:rFonts w:ascii="Georgia" w:hAnsi="Georgia"/>
          <w:sz w:val="12"/>
        </w:rPr>
        <w:t xml:space="preserve">. </w:t>
      </w:r>
      <w:r w:rsidRPr="007E6AF0">
        <w:rPr>
          <w:rStyle w:val="StyleUnderline"/>
          <w:rFonts w:ascii="Georgia" w:hAnsi="Georgia"/>
          <w:sz w:val="12"/>
        </w:rPr>
        <w:t>In the absence of a viable alternative</w:t>
      </w:r>
      <w:r w:rsidRPr="007E6AF0">
        <w:rPr>
          <w:rFonts w:ascii="Georgia" w:hAnsi="Georgia"/>
          <w:sz w:val="12"/>
        </w:rPr>
        <w:t xml:space="preserve">, the </w:t>
      </w:r>
      <w:r w:rsidRPr="007E6AF0">
        <w:rPr>
          <w:rStyle w:val="StyleUnderline"/>
          <w:rFonts w:ascii="Georgia" w:hAnsi="Georgia"/>
          <w:sz w:val="12"/>
        </w:rPr>
        <w:t>appeals to Radical Revolution seem to have been</w:t>
      </w:r>
      <w:r w:rsidRPr="007E6AF0">
        <w:rPr>
          <w:rFonts w:ascii="Georgia" w:hAnsi="Georgia"/>
          <w:sz w:val="12"/>
        </w:rPr>
        <w:t xml:space="preserve"> </w:t>
      </w:r>
      <w:r w:rsidRPr="007E6AF0">
        <w:rPr>
          <w:rStyle w:val="StyleUnderline"/>
          <w:rFonts w:ascii="Georgia" w:hAnsi="Georgia"/>
          <w:sz w:val="12"/>
        </w:rPr>
        <w:t>sustained by the emotional zing of the kill</w:t>
      </w:r>
      <w:r w:rsidRPr="007E6AF0">
        <w:rPr>
          <w:rFonts w:ascii="Georgia" w:hAnsi="Georgia"/>
          <w:sz w:val="12"/>
        </w:rPr>
        <w:t>, in many cases amped up by the appeal of autonomy and manliness (</w:t>
      </w:r>
      <w:r w:rsidRPr="007E6AF0">
        <w:rPr>
          <w:rFonts w:ascii="Georgia" w:hAnsi="Georgia" w:cs="Times New Roman"/>
          <w:sz w:val="12"/>
        </w:rPr>
        <w:t>Ž</w:t>
      </w:r>
      <w:r w:rsidRPr="007E6AF0">
        <w:rPr>
          <w:rFonts w:ascii="Georgia" w:hAnsi="Georgia"/>
          <w:sz w:val="12"/>
        </w:rPr>
        <w:t>i</w:t>
      </w:r>
      <w:r w:rsidRPr="007E6AF0">
        <w:rPr>
          <w:rFonts w:ascii="Georgia" w:hAnsi="Georgia" w:cs="Times New Roman"/>
          <w:sz w:val="12"/>
        </w:rPr>
        <w:t>ž</w:t>
      </w:r>
      <w:r w:rsidRPr="007E6AF0">
        <w:rPr>
          <w:rFonts w:ascii="Georgia" w:hAnsi="Georgia"/>
          <w:sz w:val="12"/>
        </w:rPr>
        <w:t>ek uses the former term and deploys the ethos of the latter). But</w:t>
      </w:r>
      <w:r w:rsidRPr="007E6AF0">
        <w:rPr>
          <w:rFonts w:ascii="Georgia" w:hAnsi="Georgia"/>
        </w:rPr>
        <w:t xml:space="preserve"> </w:t>
      </w:r>
      <w:r w:rsidRPr="007E6AF0">
        <w:rPr>
          <w:rStyle w:val="StyleUnderline"/>
          <w:rFonts w:ascii="Georgia" w:hAnsi="Georgia"/>
          <w:sz w:val="24"/>
          <w:highlight w:val="green"/>
        </w:rPr>
        <w:t xml:space="preserve">if one does not provide a </w:t>
      </w:r>
      <w:r w:rsidRPr="007E6AF0">
        <w:rPr>
          <w:rStyle w:val="Emphasis"/>
          <w:rFonts w:ascii="Georgia" w:hAnsi="Georgia"/>
          <w:sz w:val="24"/>
          <w:highlight w:val="green"/>
        </w:rPr>
        <w:t>viable vision</w:t>
      </w:r>
      <w:r w:rsidRPr="007E6AF0">
        <w:rPr>
          <w:rFonts w:ascii="Georgia" w:hAnsi="Georgia"/>
        </w:rPr>
        <w:t xml:space="preserve"> </w:t>
      </w:r>
      <w:r w:rsidRPr="007E6AF0">
        <w:rPr>
          <w:rFonts w:ascii="Georgia" w:hAnsi="Georgia"/>
          <w:sz w:val="12"/>
        </w:rPr>
        <w:t>that offers a reasonable chance of leaving most people better off than they are now,</w:t>
      </w:r>
      <w:r w:rsidRPr="007E6AF0">
        <w:rPr>
          <w:rFonts w:ascii="Georgia" w:hAnsi="Georgia"/>
        </w:rPr>
        <w:t xml:space="preserve"> </w:t>
      </w:r>
      <w:r w:rsidRPr="007E6AF0">
        <w:rPr>
          <w:rStyle w:val="StyleUnderline"/>
          <w:rFonts w:ascii="Georgia" w:hAnsi="Georgia"/>
          <w:sz w:val="24"/>
          <w:highlight w:val="green"/>
        </w:rPr>
        <w:t xml:space="preserve">then </w:t>
      </w:r>
      <w:r w:rsidRPr="007E6AF0">
        <w:rPr>
          <w:rStyle w:val="Emphasis"/>
          <w:rFonts w:ascii="Georgia" w:hAnsi="Georgia"/>
          <w:sz w:val="24"/>
          <w:highlight w:val="green"/>
        </w:rPr>
        <w:t>Fox News has a better offering</w:t>
      </w:r>
      <w:r w:rsidRPr="007E6AF0">
        <w:rPr>
          <w:rFonts w:ascii="Georgia" w:hAnsi="Georgia"/>
          <w:sz w:val="12"/>
        </w:rPr>
        <w:t xml:space="preserve"> (you'll be free and you'll get rich!). </w:t>
      </w:r>
      <w:r w:rsidRPr="007E6AF0">
        <w:rPr>
          <w:rStyle w:val="StyleUnderline"/>
          <w:rFonts w:ascii="Georgia" w:hAnsi="Georgia"/>
          <w:sz w:val="12"/>
        </w:rPr>
        <w:t>A revolution posited as a void cannot succeed as a horizon of history</w:t>
      </w:r>
      <w:r w:rsidRPr="007E6AF0">
        <w:rPr>
          <w:rFonts w:ascii="Georgia" w:hAnsi="Georgia"/>
          <w:sz w:val="12"/>
        </w:rPr>
        <w:t xml:space="preserve">, </w:t>
      </w:r>
      <w:r w:rsidRPr="007E6AF0">
        <w:rPr>
          <w:rStyle w:val="StyleUnderline"/>
          <w:rFonts w:ascii="Georgia" w:hAnsi="Georgia"/>
          <w:sz w:val="12"/>
        </w:rPr>
        <w:t>other than as constant local scale violent actions</w:t>
      </w:r>
      <w:r w:rsidRPr="007E6AF0">
        <w:rPr>
          <w:rFonts w:ascii="Georgia" w:hAnsi="Georgia"/>
          <w:sz w:val="12"/>
        </w:rPr>
        <w:t xml:space="preserve">, perhaps connected by shifting networks we call “terrorists.” This analysis of the geo-political situation, of the onto-epistemological character of language, and of the limitations of the dominant horizon of social change indicates that </w:t>
      </w:r>
      <w:r w:rsidRPr="007E6AF0">
        <w:rPr>
          <w:rStyle w:val="StyleUnderline"/>
          <w:rFonts w:ascii="Georgia" w:hAnsi="Georgia"/>
          <w:sz w:val="12"/>
        </w:rPr>
        <w:t xml:space="preserve">the </w:t>
      </w:r>
      <w:r w:rsidRPr="007E6AF0">
        <w:rPr>
          <w:rStyle w:val="Emphasis"/>
          <w:rFonts w:ascii="Georgia" w:hAnsi="Georgia"/>
          <w:sz w:val="12"/>
        </w:rPr>
        <w:t>focal project</w:t>
      </w:r>
      <w:r w:rsidRPr="007E6AF0">
        <w:rPr>
          <w:rFonts w:ascii="Georgia" w:hAnsi="Georgia"/>
          <w:sz w:val="12"/>
        </w:rPr>
        <w:t xml:space="preserve"> </w:t>
      </w:r>
      <w:r w:rsidRPr="007E6AF0">
        <w:rPr>
          <w:rStyle w:val="StyleUnderline"/>
          <w:rFonts w:ascii="Georgia" w:hAnsi="Georgia"/>
          <w:sz w:val="12"/>
        </w:rPr>
        <w:t>for progressive Left Academics should</w:t>
      </w:r>
      <w:r w:rsidRPr="007E6AF0">
        <w:rPr>
          <w:rFonts w:ascii="Georgia" w:hAnsi="Georgia"/>
          <w:sz w:val="12"/>
        </w:rPr>
        <w:t xml:space="preserve"> now </w:t>
      </w:r>
      <w:r w:rsidRPr="007E6AF0">
        <w:rPr>
          <w:rStyle w:val="StyleUnderline"/>
          <w:rFonts w:ascii="Georgia" w:hAnsi="Georgia"/>
          <w:sz w:val="12"/>
        </w:rPr>
        <w:t xml:space="preserve">include the </w:t>
      </w:r>
      <w:r w:rsidRPr="007E6AF0">
        <w:rPr>
          <w:rStyle w:val="Emphasis"/>
          <w:rFonts w:ascii="Georgia" w:hAnsi="Georgia"/>
          <w:sz w:val="12"/>
        </w:rPr>
        <w:t>hard labor</w:t>
      </w:r>
      <w:r w:rsidRPr="007E6AF0">
        <w:rPr>
          <w:rFonts w:ascii="Georgia" w:hAnsi="Georgia"/>
          <w:sz w:val="12"/>
        </w:rPr>
        <w:t xml:space="preserve"> </w:t>
      </w:r>
      <w:r w:rsidRPr="007E6AF0">
        <w:rPr>
          <w:rStyle w:val="StyleUnderline"/>
          <w:rFonts w:ascii="Georgia" w:hAnsi="Georgia"/>
          <w:sz w:val="12"/>
        </w:rPr>
        <w:t xml:space="preserve">to produce alternative visions that appear materially feasible. </w:t>
      </w:r>
    </w:p>
    <w:p w:rsidR="000E67C5" w:rsidRPr="000E67C5" w:rsidRDefault="00B66D17" w:rsidP="007E6AF0">
      <w:pPr>
        <w:pStyle w:val="Heading4"/>
        <w:spacing w:before="0" w:line="240" w:lineRule="auto"/>
        <w:rPr>
          <w:rFonts w:ascii="Georgia" w:hAnsi="Georgia"/>
          <w:b w:val="0"/>
          <w:i/>
        </w:rPr>
      </w:pPr>
      <w:r w:rsidRPr="007E6AF0">
        <w:rPr>
          <w:rFonts w:ascii="Georgia" w:hAnsi="Georgia"/>
          <w:b w:val="0"/>
          <w:sz w:val="24"/>
        </w:rPr>
        <w:t xml:space="preserve">Third, </w:t>
      </w:r>
      <w:r w:rsidR="000E67C5" w:rsidRPr="007E6AF0">
        <w:rPr>
          <w:rFonts w:ascii="Georgia" w:hAnsi="Georgia"/>
          <w:b w:val="0"/>
          <w:sz w:val="24"/>
        </w:rPr>
        <w:t xml:space="preserve">Role-playing as the government is key to real world education. </w:t>
      </w:r>
      <w:r w:rsidR="000E67C5" w:rsidRPr="007E6AF0">
        <w:rPr>
          <w:rFonts w:ascii="Georgia" w:hAnsi="Georgia"/>
          <w:sz w:val="24"/>
          <w:u w:val="single"/>
        </w:rPr>
        <w:t>Joyner ‘99</w:t>
      </w:r>
      <w:r w:rsidR="000E67C5" w:rsidRPr="000E67C5">
        <w:rPr>
          <w:rStyle w:val="FootnoteReference"/>
          <w:rFonts w:ascii="Georgia" w:hAnsi="Georgia"/>
        </w:rPr>
        <w:footnoteReference w:id="21"/>
      </w:r>
    </w:p>
    <w:p w:rsidR="000E67C5" w:rsidRPr="000E67C5" w:rsidRDefault="000E67C5" w:rsidP="001D509E">
      <w:pPr>
        <w:ind w:left="720"/>
        <w:rPr>
          <w:rFonts w:ascii="Georgia" w:hAnsi="Georgia"/>
          <w:highlight w:val="green"/>
        </w:rPr>
      </w:pPr>
      <w:r w:rsidRPr="000E67C5">
        <w:rPr>
          <w:rStyle w:val="TitleChar"/>
          <w:rFonts w:ascii="Georgia" w:hAnsi="Georgia"/>
          <w:b/>
          <w:sz w:val="24"/>
          <w:highlight w:val="green"/>
        </w:rPr>
        <w:t>Use of</w:t>
      </w:r>
      <w:r w:rsidRPr="000E67C5">
        <w:rPr>
          <w:rFonts w:ascii="Georgia" w:hAnsi="Georgia"/>
          <w:b/>
          <w:highlight w:val="green"/>
        </w:rPr>
        <w:t xml:space="preserve"> </w:t>
      </w:r>
      <w:r w:rsidRPr="000E67C5">
        <w:rPr>
          <w:rFonts w:ascii="Georgia" w:hAnsi="Georgia"/>
          <w:sz w:val="12"/>
        </w:rPr>
        <w:t>the</w:t>
      </w:r>
      <w:r w:rsidRPr="000E67C5">
        <w:rPr>
          <w:rFonts w:ascii="Georgia" w:hAnsi="Georgia"/>
        </w:rPr>
        <w:t xml:space="preserve"> </w:t>
      </w:r>
      <w:r w:rsidRPr="000E67C5">
        <w:rPr>
          <w:rStyle w:val="TitleChar"/>
          <w:rFonts w:ascii="Georgia" w:hAnsi="Georgia"/>
          <w:b/>
          <w:sz w:val="24"/>
          <w:highlight w:val="green"/>
        </w:rPr>
        <w:t>debate can be an effective pedagogical tool</w:t>
      </w:r>
      <w:r w:rsidRPr="000E67C5">
        <w:rPr>
          <w:rStyle w:val="TitleChar"/>
          <w:rFonts w:ascii="Georgia" w:hAnsi="Georgia"/>
          <w:sz w:val="24"/>
          <w:highlight w:val="green"/>
        </w:rPr>
        <w:t xml:space="preserve"> </w:t>
      </w:r>
      <w:r w:rsidRPr="000E67C5">
        <w:rPr>
          <w:rStyle w:val="TitleChar"/>
          <w:rFonts w:ascii="Georgia" w:hAnsi="Georgia"/>
          <w:sz w:val="12"/>
        </w:rPr>
        <w:t>for education</w:t>
      </w:r>
      <w:r w:rsidRPr="000E67C5">
        <w:rPr>
          <w:rFonts w:ascii="Georgia" w:hAnsi="Georgia"/>
          <w:sz w:val="12"/>
        </w:rPr>
        <w:t xml:space="preserve"> in the social sciences. Debates, like other </w:t>
      </w:r>
      <w:r w:rsidRPr="000E67C5">
        <w:rPr>
          <w:rStyle w:val="TitleChar"/>
          <w:rFonts w:ascii="Georgia" w:hAnsi="Georgia"/>
          <w:b/>
          <w:sz w:val="24"/>
          <w:highlight w:val="green"/>
        </w:rPr>
        <w:t>role-playing simulations,</w:t>
      </w:r>
      <w:r w:rsidRPr="000E67C5">
        <w:rPr>
          <w:rFonts w:ascii="Georgia" w:hAnsi="Georgia"/>
          <w:b/>
          <w:highlight w:val="green"/>
        </w:rPr>
        <w:t xml:space="preserve"> </w:t>
      </w:r>
      <w:r w:rsidRPr="000E67C5">
        <w:rPr>
          <w:rStyle w:val="TitleChar"/>
          <w:rFonts w:ascii="Georgia" w:hAnsi="Georgia"/>
          <w:b/>
          <w:sz w:val="24"/>
          <w:highlight w:val="green"/>
        </w:rPr>
        <w:t>help students understand different perspectives</w:t>
      </w:r>
      <w:r w:rsidRPr="000E67C5">
        <w:rPr>
          <w:rStyle w:val="TitleChar"/>
          <w:rFonts w:ascii="Georgia" w:hAnsi="Georgia"/>
          <w:sz w:val="24"/>
          <w:highlight w:val="green"/>
        </w:rPr>
        <w:t xml:space="preserve"> </w:t>
      </w:r>
      <w:r w:rsidRPr="000E67C5">
        <w:rPr>
          <w:rStyle w:val="TitleChar"/>
          <w:rFonts w:ascii="Georgia" w:hAnsi="Georgia"/>
          <w:sz w:val="12"/>
        </w:rPr>
        <w:t>on a policy issue</w:t>
      </w:r>
      <w:r w:rsidRPr="000E67C5">
        <w:rPr>
          <w:rFonts w:ascii="Georgia" w:hAnsi="Georgia"/>
          <w:sz w:val="12"/>
        </w:rPr>
        <w:t xml:space="preserve"> by adopting a perspective as their own. But, unlike other simulation games, debates do not require that a student participate directly in order to realize the benefit of the game. Instead of</w:t>
      </w:r>
      <w:r w:rsidRPr="000E67C5">
        <w:rPr>
          <w:rFonts w:ascii="Georgia" w:hAnsi="Georgia"/>
        </w:rPr>
        <w:t xml:space="preserve"> </w:t>
      </w:r>
      <w:r w:rsidRPr="000E67C5">
        <w:rPr>
          <w:rStyle w:val="TitleChar"/>
          <w:rFonts w:ascii="Georgia" w:hAnsi="Georgia"/>
          <w:b/>
          <w:sz w:val="24"/>
          <w:highlight w:val="green"/>
        </w:rPr>
        <w:t>developing policy alternatives and experiencing</w:t>
      </w:r>
      <w:r w:rsidRPr="000E67C5">
        <w:rPr>
          <w:rStyle w:val="TitleChar"/>
          <w:rFonts w:ascii="Georgia" w:hAnsi="Georgia"/>
          <w:sz w:val="24"/>
          <w:highlight w:val="green"/>
        </w:rPr>
        <w:t xml:space="preserve"> </w:t>
      </w:r>
      <w:r w:rsidRPr="000E67C5">
        <w:rPr>
          <w:rStyle w:val="TitleChar"/>
          <w:rFonts w:ascii="Georgia" w:hAnsi="Georgia"/>
          <w:sz w:val="12"/>
        </w:rPr>
        <w:t>the</w:t>
      </w:r>
      <w:r w:rsidRPr="000E67C5">
        <w:rPr>
          <w:rStyle w:val="TitleChar"/>
          <w:rFonts w:ascii="Georgia" w:hAnsi="Georgia"/>
          <w:sz w:val="24"/>
        </w:rPr>
        <w:t xml:space="preserve"> </w:t>
      </w:r>
      <w:r w:rsidRPr="000E67C5">
        <w:rPr>
          <w:rStyle w:val="TitleChar"/>
          <w:rFonts w:ascii="Georgia" w:hAnsi="Georgia"/>
          <w:b/>
          <w:sz w:val="24"/>
          <w:highlight w:val="green"/>
        </w:rPr>
        <w:t>consequences</w:t>
      </w:r>
      <w:r w:rsidRPr="000E67C5">
        <w:rPr>
          <w:rStyle w:val="TitleChar"/>
          <w:rFonts w:ascii="Georgia" w:hAnsi="Georgia"/>
          <w:sz w:val="24"/>
          <w:highlight w:val="green"/>
        </w:rPr>
        <w:t xml:space="preserve"> </w:t>
      </w:r>
      <w:r w:rsidRPr="000E67C5">
        <w:rPr>
          <w:rStyle w:val="TitleChar"/>
          <w:rFonts w:ascii="Georgia" w:hAnsi="Georgia"/>
          <w:sz w:val="12"/>
        </w:rPr>
        <w:t>of different choices</w:t>
      </w:r>
      <w:r w:rsidRPr="000E67C5">
        <w:rPr>
          <w:rFonts w:ascii="Georgia" w:hAnsi="Georgia"/>
          <w:sz w:val="12"/>
        </w:rPr>
        <w:t xml:space="preserve"> in a traditional role-playing game, debates present the alternatives and consequences in a formal, rhetorical fashion before a judgmental audience. </w:t>
      </w:r>
      <w:r w:rsidRPr="001D509E">
        <w:rPr>
          <w:rFonts w:ascii="Georgia" w:hAnsi="Georgia"/>
          <w:sz w:val="8"/>
        </w:rPr>
        <w:t>Having the class audience serve as jury helps each student develop a well-thought-out opinion on the issue by providing contrasting facts and views and enabling audience members to pose challenges to each debating team. These debates ask undergraduate students to examine the international legal implications of various United States foreign policy actions. Their chief tasks are to assess the aims of the policy in question, determine their relevance to United States national interests, ascertain what legal principles are involved, and conclude how the United States policy in question squares with relevant principles of international law. Debate questions are formulated as resolutions, along the lines of: "Resolved: The United States should deny most-favored-nation status to China on human rights grounds;" or "Resolved: The United States should resort to military force to ensure inspection of Iraq's possible nuclear, chemical and biological weapons facilities;" or "Resolved: The United States' invasion of Grenada in 1983 was a lawful use of force;" or "Resolved: The United States should kill Saddam Hussein." In addressing both sides of these legal propositions, the student debaters must consult the vast literature of international law, especially the nearly 100 professional law-school-sponsored international law journals now being published in the United States. This literature furnishes an incredibly rich body of legal analysis that often treats topics affecting United States foreign policy, as well as other more esoteric international legal subjects. Although most of these journals are accessible in good law schools, they are largely unknown to the political science community specializing in international relations, much less to the average undergraduate. [*386] By assessing the role of international law in United States foreign policy- making, students realize that United States actions do not always measure up to international legal expectations; that at times, international legal strictures get compromised for the sake of perceived national interests, and that concepts and principles of international law, like domestic law, can be interpreted and twisted in order to justify United States policy in various international circumstances.</w:t>
      </w:r>
      <w:r w:rsidRPr="000E67C5">
        <w:rPr>
          <w:rFonts w:ascii="Georgia" w:hAnsi="Georgia"/>
          <w:sz w:val="12"/>
        </w:rPr>
        <w:t xml:space="preserve"> In </w:t>
      </w:r>
      <w:r w:rsidRPr="000E67C5">
        <w:rPr>
          <w:rStyle w:val="TitleChar"/>
          <w:rFonts w:ascii="Georgia" w:hAnsi="Georgia"/>
          <w:sz w:val="12"/>
        </w:rPr>
        <w:t>this</w:t>
      </w:r>
      <w:r w:rsidRPr="000E67C5">
        <w:rPr>
          <w:rFonts w:ascii="Georgia" w:hAnsi="Georgia"/>
          <w:sz w:val="12"/>
        </w:rPr>
        <w:t xml:space="preserve"> way, the debate format</w:t>
      </w:r>
      <w:r w:rsidRPr="000E67C5">
        <w:rPr>
          <w:rFonts w:ascii="Georgia" w:hAnsi="Georgia"/>
        </w:rPr>
        <w:t xml:space="preserve"> </w:t>
      </w:r>
      <w:r w:rsidRPr="000E67C5">
        <w:rPr>
          <w:rStyle w:val="TitleChar"/>
          <w:rFonts w:ascii="Georgia" w:hAnsi="Georgia"/>
          <w:b/>
          <w:sz w:val="24"/>
          <w:highlight w:val="green"/>
        </w:rPr>
        <w:t>gives students</w:t>
      </w:r>
      <w:r w:rsidRPr="000E67C5">
        <w:rPr>
          <w:rStyle w:val="TitleChar"/>
          <w:rFonts w:ascii="Georgia" w:hAnsi="Georgia"/>
          <w:sz w:val="24"/>
          <w:highlight w:val="green"/>
        </w:rPr>
        <w:t xml:space="preserve"> </w:t>
      </w:r>
      <w:r w:rsidRPr="000E67C5">
        <w:rPr>
          <w:rStyle w:val="TitleChar"/>
          <w:rFonts w:ascii="Georgia" w:hAnsi="Georgia"/>
          <w:sz w:val="12"/>
        </w:rPr>
        <w:t>the</w:t>
      </w:r>
      <w:r w:rsidRPr="000E67C5">
        <w:rPr>
          <w:rStyle w:val="TitleChar"/>
          <w:rFonts w:ascii="Georgia" w:hAnsi="Georgia"/>
          <w:sz w:val="24"/>
        </w:rPr>
        <w:t xml:space="preserve"> </w:t>
      </w:r>
      <w:r w:rsidRPr="000E67C5">
        <w:rPr>
          <w:rStyle w:val="TitleChar"/>
          <w:rFonts w:ascii="Georgia" w:hAnsi="Georgia"/>
          <w:b/>
          <w:sz w:val="24"/>
          <w:highlight w:val="green"/>
        </w:rPr>
        <w:t>benefits</w:t>
      </w:r>
      <w:r w:rsidRPr="000E67C5">
        <w:rPr>
          <w:rStyle w:val="TitleChar"/>
          <w:rFonts w:ascii="Georgia" w:hAnsi="Georgia"/>
          <w:sz w:val="24"/>
          <w:highlight w:val="green"/>
        </w:rPr>
        <w:t xml:space="preserve"> </w:t>
      </w:r>
      <w:r w:rsidRPr="000E67C5">
        <w:rPr>
          <w:rStyle w:val="TitleChar"/>
          <w:rFonts w:ascii="Georgia" w:hAnsi="Georgia"/>
          <w:sz w:val="12"/>
        </w:rPr>
        <w:t>ascribed to simulations and other action learning techniques, in that it</w:t>
      </w:r>
      <w:r w:rsidRPr="000E67C5">
        <w:rPr>
          <w:rStyle w:val="TitleChar"/>
          <w:rFonts w:ascii="Georgia" w:hAnsi="Georgia"/>
          <w:sz w:val="24"/>
        </w:rPr>
        <w:t xml:space="preserve"> </w:t>
      </w:r>
      <w:r w:rsidRPr="000E67C5">
        <w:rPr>
          <w:rStyle w:val="TitleChar"/>
          <w:rFonts w:ascii="Georgia" w:hAnsi="Georgia"/>
          <w:b/>
          <w:sz w:val="24"/>
          <w:highlight w:val="green"/>
        </w:rPr>
        <w:t>makes them</w:t>
      </w:r>
      <w:r w:rsidRPr="000E67C5">
        <w:rPr>
          <w:rStyle w:val="TitleChar"/>
          <w:rFonts w:ascii="Georgia" w:hAnsi="Georgia"/>
          <w:sz w:val="24"/>
          <w:highlight w:val="green"/>
        </w:rPr>
        <w:t xml:space="preserve"> </w:t>
      </w:r>
      <w:r w:rsidRPr="000E67C5">
        <w:rPr>
          <w:rStyle w:val="TitleChar"/>
          <w:rFonts w:ascii="Georgia" w:hAnsi="Georgia"/>
          <w:sz w:val="12"/>
        </w:rPr>
        <w:t>become</w:t>
      </w:r>
      <w:r w:rsidRPr="000E67C5">
        <w:rPr>
          <w:rStyle w:val="TitleChar"/>
          <w:rFonts w:ascii="Georgia" w:hAnsi="Georgia"/>
          <w:sz w:val="24"/>
        </w:rPr>
        <w:t xml:space="preserve"> </w:t>
      </w:r>
      <w:r w:rsidRPr="000E67C5">
        <w:rPr>
          <w:rStyle w:val="TitleChar"/>
          <w:rFonts w:ascii="Georgia" w:hAnsi="Georgia"/>
          <w:b/>
          <w:sz w:val="24"/>
          <w:highlight w:val="green"/>
        </w:rPr>
        <w:t>actively engaged</w:t>
      </w:r>
      <w:r w:rsidRPr="000E67C5">
        <w:rPr>
          <w:rStyle w:val="TitleChar"/>
          <w:rFonts w:ascii="Georgia" w:hAnsi="Georgia"/>
          <w:sz w:val="24"/>
          <w:highlight w:val="green"/>
        </w:rPr>
        <w:t xml:space="preserve"> </w:t>
      </w:r>
      <w:r w:rsidRPr="000E67C5">
        <w:rPr>
          <w:rStyle w:val="TitleChar"/>
          <w:rFonts w:ascii="Georgia" w:hAnsi="Georgia"/>
          <w:sz w:val="12"/>
        </w:rPr>
        <w:t>with their subjects, and not be mere passive consumers</w:t>
      </w:r>
      <w:r w:rsidRPr="000E67C5">
        <w:rPr>
          <w:rFonts w:ascii="Georgia" w:hAnsi="Georgia"/>
          <w:sz w:val="12"/>
        </w:rPr>
        <w:t>. Rather than spectators,</w:t>
      </w:r>
      <w:r w:rsidRPr="000E67C5">
        <w:rPr>
          <w:rFonts w:ascii="Georgia" w:hAnsi="Georgia"/>
        </w:rPr>
        <w:t xml:space="preserve"> </w:t>
      </w:r>
      <w:r w:rsidRPr="000E67C5">
        <w:rPr>
          <w:rStyle w:val="TitleChar"/>
          <w:rFonts w:ascii="Georgia" w:hAnsi="Georgia"/>
          <w:b/>
          <w:sz w:val="24"/>
          <w:highlight w:val="green"/>
        </w:rPr>
        <w:t>students become legal advocates</w:t>
      </w:r>
      <w:r w:rsidRPr="000E67C5">
        <w:rPr>
          <w:rFonts w:ascii="Georgia" w:hAnsi="Georgia"/>
        </w:rPr>
        <w:t xml:space="preserve">, </w:t>
      </w:r>
      <w:r w:rsidRPr="000E67C5">
        <w:rPr>
          <w:rFonts w:ascii="Georgia" w:hAnsi="Georgia"/>
          <w:sz w:val="12"/>
        </w:rPr>
        <w:t xml:space="preserve">observing, reacting to, and structuring political and legal perceptions to fit the merits of their case. The debate exercises carry </w:t>
      </w:r>
      <w:r w:rsidRPr="000E67C5">
        <w:rPr>
          <w:rStyle w:val="TitleChar"/>
          <w:rFonts w:ascii="Georgia" w:hAnsi="Georgia"/>
          <w:sz w:val="12"/>
        </w:rPr>
        <w:t>several</w:t>
      </w:r>
      <w:r w:rsidRPr="000E67C5">
        <w:rPr>
          <w:rFonts w:ascii="Georgia" w:hAnsi="Georgia"/>
          <w:sz w:val="12"/>
        </w:rPr>
        <w:t xml:space="preserve"> </w:t>
      </w:r>
      <w:r w:rsidRPr="000E67C5">
        <w:rPr>
          <w:rStyle w:val="TitleChar"/>
          <w:rFonts w:ascii="Georgia" w:hAnsi="Georgia"/>
          <w:sz w:val="12"/>
        </w:rPr>
        <w:t>specific educational objectives</w:t>
      </w:r>
      <w:r w:rsidRPr="000E67C5">
        <w:rPr>
          <w:rFonts w:ascii="Georgia" w:hAnsi="Georgia"/>
          <w:sz w:val="12"/>
        </w:rPr>
        <w:t xml:space="preserve">. </w:t>
      </w:r>
      <w:r w:rsidRPr="000E67C5">
        <w:rPr>
          <w:rStyle w:val="TitleChar"/>
          <w:rFonts w:ascii="Georgia" w:hAnsi="Georgia"/>
          <w:sz w:val="12"/>
        </w:rPr>
        <w:t>First, students on each team must work together to refine a cogent argument that compellingly asserts their legal position on a foreign policy issue confronting the United States. In this way, they</w:t>
      </w:r>
      <w:r w:rsidRPr="000E67C5">
        <w:rPr>
          <w:rStyle w:val="TitleChar"/>
          <w:rFonts w:ascii="Georgia" w:hAnsi="Georgia"/>
          <w:sz w:val="24"/>
        </w:rPr>
        <w:t xml:space="preserve"> </w:t>
      </w:r>
      <w:r w:rsidRPr="000E67C5">
        <w:rPr>
          <w:rStyle w:val="TitleChar"/>
          <w:rFonts w:ascii="Georgia" w:hAnsi="Georgia"/>
          <w:b/>
          <w:sz w:val="24"/>
          <w:highlight w:val="green"/>
        </w:rPr>
        <w:t>gain greater insight into</w:t>
      </w:r>
      <w:r w:rsidRPr="000E67C5">
        <w:rPr>
          <w:rStyle w:val="TitleChar"/>
          <w:rFonts w:ascii="Georgia" w:hAnsi="Georgia"/>
          <w:sz w:val="24"/>
          <w:highlight w:val="green"/>
        </w:rPr>
        <w:t xml:space="preserve"> </w:t>
      </w:r>
      <w:r w:rsidRPr="000E67C5">
        <w:rPr>
          <w:rStyle w:val="TitleChar"/>
          <w:rFonts w:ascii="Georgia" w:hAnsi="Georgia"/>
          <w:sz w:val="12"/>
        </w:rPr>
        <w:t>the</w:t>
      </w:r>
      <w:r w:rsidRPr="000E67C5">
        <w:rPr>
          <w:rStyle w:val="TitleChar"/>
          <w:rFonts w:ascii="Georgia" w:hAnsi="Georgia"/>
          <w:sz w:val="24"/>
        </w:rPr>
        <w:t xml:space="preserve"> </w:t>
      </w:r>
      <w:r w:rsidRPr="000E67C5">
        <w:rPr>
          <w:rStyle w:val="TitleChar"/>
          <w:rFonts w:ascii="Georgia" w:hAnsi="Georgia"/>
          <w:b/>
          <w:sz w:val="24"/>
          <w:highlight w:val="green"/>
        </w:rPr>
        <w:t>real-world legal dilemmas faced by policy makers</w:t>
      </w:r>
      <w:r w:rsidRPr="000E67C5">
        <w:rPr>
          <w:rStyle w:val="TitleChar"/>
          <w:rFonts w:ascii="Georgia" w:hAnsi="Georgia"/>
          <w:sz w:val="24"/>
        </w:rPr>
        <w:t xml:space="preserve">. </w:t>
      </w:r>
      <w:r w:rsidRPr="000E67C5">
        <w:rPr>
          <w:rStyle w:val="TitleChar"/>
          <w:rFonts w:ascii="Georgia" w:hAnsi="Georgia"/>
          <w:sz w:val="12"/>
        </w:rPr>
        <w:t>Second, as they work with other members of their team, they</w:t>
      </w:r>
      <w:r w:rsidRPr="000E67C5">
        <w:rPr>
          <w:rStyle w:val="TitleChar"/>
          <w:rFonts w:ascii="Georgia" w:hAnsi="Georgia"/>
          <w:sz w:val="24"/>
        </w:rPr>
        <w:t xml:space="preserve"> </w:t>
      </w:r>
      <w:r w:rsidRPr="000E67C5">
        <w:rPr>
          <w:rStyle w:val="TitleChar"/>
          <w:rFonts w:ascii="Georgia" w:hAnsi="Georgia"/>
          <w:b/>
          <w:sz w:val="24"/>
          <w:highlight w:val="green"/>
        </w:rPr>
        <w:t>realize the complexities of applying and implementing</w:t>
      </w:r>
      <w:r w:rsidRPr="000E67C5">
        <w:rPr>
          <w:rStyle w:val="TitleChar"/>
          <w:rFonts w:ascii="Georgia" w:hAnsi="Georgia"/>
          <w:sz w:val="24"/>
          <w:highlight w:val="green"/>
        </w:rPr>
        <w:t xml:space="preserve"> </w:t>
      </w:r>
      <w:r w:rsidRPr="000E67C5">
        <w:rPr>
          <w:rStyle w:val="TitleChar"/>
          <w:rFonts w:ascii="Georgia" w:hAnsi="Georgia"/>
          <w:sz w:val="12"/>
        </w:rPr>
        <w:t>international</w:t>
      </w:r>
      <w:r w:rsidRPr="000E67C5">
        <w:rPr>
          <w:rStyle w:val="TitleChar"/>
          <w:rFonts w:ascii="Georgia" w:hAnsi="Georgia"/>
          <w:sz w:val="24"/>
        </w:rPr>
        <w:t xml:space="preserve"> </w:t>
      </w:r>
      <w:r w:rsidRPr="000E67C5">
        <w:rPr>
          <w:rStyle w:val="TitleChar"/>
          <w:rFonts w:ascii="Georgia" w:hAnsi="Georgia"/>
          <w:b/>
          <w:sz w:val="24"/>
          <w:highlight w:val="green"/>
        </w:rPr>
        <w:t>law</w:t>
      </w:r>
      <w:r w:rsidRPr="000E67C5">
        <w:rPr>
          <w:rStyle w:val="TitleChar"/>
          <w:rFonts w:ascii="Georgia" w:hAnsi="Georgia"/>
          <w:sz w:val="24"/>
        </w:rPr>
        <w:t xml:space="preserve">, </w:t>
      </w:r>
      <w:r w:rsidRPr="000E67C5">
        <w:rPr>
          <w:rStyle w:val="TitleChar"/>
          <w:rFonts w:ascii="Georgia" w:hAnsi="Georgia"/>
          <w:sz w:val="12"/>
        </w:rPr>
        <w:t>and the difficulty of bridging the gaps between United States policy and international legal principles, either by reworking the former or creatively reinterpreting the latter. Finally, research for the debates forces students to</w:t>
      </w:r>
      <w:r w:rsidRPr="000E67C5">
        <w:rPr>
          <w:rStyle w:val="TitleChar"/>
          <w:rFonts w:ascii="Georgia" w:hAnsi="Georgia"/>
          <w:sz w:val="24"/>
        </w:rPr>
        <w:t xml:space="preserve"> </w:t>
      </w:r>
      <w:r w:rsidRPr="000E67C5">
        <w:rPr>
          <w:rStyle w:val="TitleChar"/>
          <w:rFonts w:ascii="Georgia" w:hAnsi="Georgia"/>
          <w:b/>
          <w:sz w:val="24"/>
          <w:highlight w:val="green"/>
        </w:rPr>
        <w:t>become familiarized with contemporary issues on the United States</w:t>
      </w:r>
      <w:r w:rsidRPr="000E67C5">
        <w:rPr>
          <w:rStyle w:val="TitleChar"/>
          <w:rFonts w:ascii="Georgia" w:hAnsi="Georgia"/>
          <w:sz w:val="24"/>
          <w:highlight w:val="green"/>
        </w:rPr>
        <w:t xml:space="preserve"> </w:t>
      </w:r>
      <w:r w:rsidRPr="000E67C5">
        <w:rPr>
          <w:rStyle w:val="TitleChar"/>
          <w:rFonts w:ascii="Georgia" w:hAnsi="Georgia"/>
          <w:sz w:val="12"/>
        </w:rPr>
        <w:t>foreign</w:t>
      </w:r>
      <w:r w:rsidRPr="000E67C5">
        <w:rPr>
          <w:rStyle w:val="TitleChar"/>
          <w:rFonts w:ascii="Georgia" w:hAnsi="Georgia"/>
          <w:sz w:val="24"/>
        </w:rPr>
        <w:t xml:space="preserve"> </w:t>
      </w:r>
      <w:r w:rsidRPr="000E67C5">
        <w:rPr>
          <w:rStyle w:val="TitleChar"/>
          <w:rFonts w:ascii="Georgia" w:hAnsi="Georgia"/>
          <w:b/>
          <w:sz w:val="24"/>
          <w:highlight w:val="green"/>
        </w:rPr>
        <w:t>policy agenda</w:t>
      </w:r>
      <w:r w:rsidRPr="000E67C5">
        <w:rPr>
          <w:rStyle w:val="TitleChar"/>
          <w:rFonts w:ascii="Georgia" w:hAnsi="Georgia"/>
          <w:sz w:val="24"/>
          <w:highlight w:val="green"/>
        </w:rPr>
        <w:t xml:space="preserve"> </w:t>
      </w:r>
      <w:r w:rsidRPr="000E67C5">
        <w:rPr>
          <w:rStyle w:val="TitleChar"/>
          <w:rFonts w:ascii="Georgia" w:hAnsi="Georgia"/>
          <w:sz w:val="12"/>
        </w:rPr>
        <w:t xml:space="preserve">and the role that international law plays in formulating and executing these policies. 8 The </w:t>
      </w:r>
      <w:r w:rsidRPr="000E67C5">
        <w:rPr>
          <w:rStyle w:val="TitleChar"/>
          <w:rFonts w:ascii="Georgia" w:hAnsi="Georgia"/>
          <w:b/>
          <w:sz w:val="24"/>
          <w:highlight w:val="green"/>
        </w:rPr>
        <w:t>debate</w:t>
      </w:r>
      <w:r w:rsidRPr="000E67C5">
        <w:rPr>
          <w:rStyle w:val="TitleChar"/>
          <w:rFonts w:ascii="Georgia" w:hAnsi="Georgia"/>
          <w:sz w:val="24"/>
          <w:highlight w:val="green"/>
        </w:rPr>
        <w:t xml:space="preserve"> </w:t>
      </w:r>
      <w:r w:rsidRPr="000E67C5">
        <w:rPr>
          <w:rStyle w:val="TitleChar"/>
          <w:rFonts w:ascii="Georgia" w:hAnsi="Georgia"/>
          <w:sz w:val="12"/>
        </w:rPr>
        <w:t>thus</w:t>
      </w:r>
      <w:r w:rsidRPr="000E67C5">
        <w:rPr>
          <w:rStyle w:val="TitleChar"/>
          <w:rFonts w:ascii="Georgia" w:hAnsi="Georgia"/>
          <w:sz w:val="24"/>
        </w:rPr>
        <w:t xml:space="preserve"> </w:t>
      </w:r>
      <w:r w:rsidRPr="000E67C5">
        <w:rPr>
          <w:rStyle w:val="TitleChar"/>
          <w:rFonts w:ascii="Georgia" w:hAnsi="Georgia"/>
          <w:b/>
          <w:sz w:val="24"/>
          <w:highlight w:val="green"/>
        </w:rPr>
        <w:t>becomes an excellent vehicle for</w:t>
      </w:r>
      <w:r w:rsidRPr="000E67C5">
        <w:rPr>
          <w:rStyle w:val="TitleChar"/>
          <w:rFonts w:ascii="Georgia" w:hAnsi="Georgia"/>
          <w:sz w:val="24"/>
          <w:highlight w:val="green"/>
        </w:rPr>
        <w:t xml:space="preserve"> </w:t>
      </w:r>
      <w:r w:rsidRPr="000E67C5">
        <w:rPr>
          <w:rStyle w:val="TitleChar"/>
          <w:rFonts w:ascii="Georgia" w:hAnsi="Georgia"/>
          <w:sz w:val="12"/>
        </w:rPr>
        <w:t>pushing students beyond stale arguments over principles into the</w:t>
      </w:r>
      <w:r w:rsidRPr="000E67C5">
        <w:rPr>
          <w:rStyle w:val="TitleChar"/>
          <w:rFonts w:ascii="Georgia" w:hAnsi="Georgia"/>
          <w:sz w:val="24"/>
        </w:rPr>
        <w:t xml:space="preserve"> </w:t>
      </w:r>
      <w:r w:rsidRPr="000E67C5">
        <w:rPr>
          <w:rStyle w:val="TitleChar"/>
          <w:rFonts w:ascii="Georgia" w:hAnsi="Georgia"/>
          <w:b/>
          <w:sz w:val="24"/>
          <w:highlight w:val="green"/>
        </w:rPr>
        <w:t>real world</w:t>
      </w:r>
      <w:r w:rsidRPr="000E67C5">
        <w:rPr>
          <w:rStyle w:val="TitleChar"/>
          <w:rFonts w:ascii="Georgia" w:hAnsi="Georgia"/>
          <w:sz w:val="24"/>
          <w:highlight w:val="green"/>
        </w:rPr>
        <w:t xml:space="preserve"> </w:t>
      </w:r>
      <w:r w:rsidRPr="000E67C5">
        <w:rPr>
          <w:rStyle w:val="TitleChar"/>
          <w:rFonts w:ascii="Georgia" w:hAnsi="Georgia"/>
          <w:sz w:val="12"/>
        </w:rPr>
        <w:t>of</w:t>
      </w:r>
      <w:r w:rsidRPr="000E67C5">
        <w:rPr>
          <w:rStyle w:val="TitleChar"/>
          <w:rFonts w:ascii="Georgia" w:hAnsi="Georgia"/>
          <w:sz w:val="24"/>
        </w:rPr>
        <w:t xml:space="preserve"> </w:t>
      </w:r>
      <w:r w:rsidRPr="000E67C5">
        <w:rPr>
          <w:rStyle w:val="TitleChar"/>
          <w:rFonts w:ascii="Georgia" w:hAnsi="Georgia"/>
          <w:b/>
          <w:sz w:val="24"/>
          <w:highlight w:val="green"/>
        </w:rPr>
        <w:t>policy analysis</w:t>
      </w:r>
      <w:r w:rsidRPr="000E67C5">
        <w:rPr>
          <w:rStyle w:val="TitleChar"/>
          <w:rFonts w:ascii="Georgia" w:hAnsi="Georgia"/>
          <w:sz w:val="24"/>
        </w:rPr>
        <w:t xml:space="preserve">, </w:t>
      </w:r>
      <w:r w:rsidRPr="000E67C5">
        <w:rPr>
          <w:rStyle w:val="TitleChar"/>
          <w:rFonts w:ascii="Georgia" w:hAnsi="Georgia"/>
          <w:sz w:val="12"/>
        </w:rPr>
        <w:t xml:space="preserve">political critique, </w:t>
      </w:r>
      <w:r w:rsidRPr="000E67C5">
        <w:rPr>
          <w:rStyle w:val="TitleChar"/>
          <w:rFonts w:ascii="Georgia" w:hAnsi="Georgia"/>
          <w:b/>
          <w:sz w:val="12"/>
        </w:rPr>
        <w:t>and legal defense.</w:t>
      </w:r>
    </w:p>
    <w:p w:rsidR="00EF7538" w:rsidRPr="008E0C39" w:rsidRDefault="00EF7538" w:rsidP="004C43AC">
      <w:pPr>
        <w:rPr>
          <w:rFonts w:ascii="Georgia" w:hAnsi="Georgia"/>
        </w:rPr>
      </w:pPr>
    </w:p>
    <w:p w:rsidR="002341A0" w:rsidRPr="008E0C39" w:rsidRDefault="002341A0" w:rsidP="004C43AC">
      <w:pPr>
        <w:rPr>
          <w:rFonts w:ascii="Georgia" w:hAnsi="Georgia"/>
        </w:rPr>
      </w:pPr>
    </w:p>
    <w:sectPr w:rsidR="002341A0" w:rsidRPr="008E0C39" w:rsidSect="002341A0">
      <w:headerReference w:type="default" r:id="rId7"/>
      <w:footerReference w:type="even" r:id="rId8"/>
      <w:footerReference w:type="default" r:id="rId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Georgia">
    <w:panose1 w:val="02040502050405020303"/>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Franklin Gothic Heavy">
    <w:altName w:val="Cambria"/>
    <w:charset w:val="00"/>
    <w:family w:val="swiss"/>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algun Gothic">
    <w:charset w:val="81"/>
    <w:family w:val="swiss"/>
    <w:pitch w:val="variable"/>
    <w:sig w:usb0="900002AF" w:usb1="09D77CFB" w:usb2="00000012" w:usb3="00000000" w:csb0="00080001" w:csb1="00000000"/>
  </w:font>
  <w:font w:name="MS Gothic">
    <w:altName w:val="ＭＳ ゴシック"/>
    <w:panose1 w:val="00000000000000000000"/>
    <w:charset w:val="4D"/>
    <w:family w:val="roman"/>
    <w:notTrueType/>
    <w:pitch w:val="default"/>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Batang">
    <w:altName w:val="바탕"/>
    <w:charset w:val="81"/>
    <w:family w:val="roman"/>
    <w:pitch w:val="variable"/>
    <w:sig w:usb0="B00002AF" w:usb1="69D77CFB" w:usb2="00000030" w:usb3="00000000" w:csb0="0008009F" w:csb1="00000000"/>
  </w:font>
  <w:font w:name="Helvetica Neue">
    <w:panose1 w:val="02000503000000020004"/>
    <w:charset w:val="00"/>
    <w:family w:val="auto"/>
    <w:pitch w:val="variable"/>
    <w:sig w:usb0="00000003" w:usb1="00000000" w:usb2="00000000" w:usb3="00000000" w:csb0="00000001" w:csb1="00000000"/>
  </w:font>
  <w:font w:name="Cambria Math">
    <w:altName w:val="Cambria"/>
    <w:panose1 w:val="00000000000000000000"/>
    <w:charset w:val="4D"/>
    <w:family w:val="roman"/>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A6A" w:rsidRDefault="00497D6D" w:rsidP="001E1988">
    <w:pPr>
      <w:pStyle w:val="Footer"/>
      <w:framePr w:wrap="around" w:vAnchor="text" w:hAnchor="margin" w:xAlign="center" w:y="1"/>
      <w:rPr>
        <w:rStyle w:val="PageNumber"/>
        <w:rFonts w:asciiTheme="minorHAnsi" w:hAnsiTheme="minorHAnsi"/>
      </w:rPr>
    </w:pPr>
    <w:r>
      <w:rPr>
        <w:rStyle w:val="PageNumber"/>
      </w:rPr>
      <w:fldChar w:fldCharType="begin"/>
    </w:r>
    <w:r w:rsidR="00054A6A">
      <w:rPr>
        <w:rStyle w:val="PageNumber"/>
      </w:rPr>
      <w:instrText xml:space="preserve">PAGE  </w:instrText>
    </w:r>
    <w:r>
      <w:rPr>
        <w:rStyle w:val="PageNumber"/>
      </w:rPr>
      <w:fldChar w:fldCharType="end"/>
    </w:r>
  </w:p>
  <w:p w:rsidR="00054A6A" w:rsidRDefault="00054A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A6A" w:rsidRDefault="00497D6D" w:rsidP="001E1988">
    <w:pPr>
      <w:pStyle w:val="Footer"/>
      <w:framePr w:wrap="around" w:vAnchor="text" w:hAnchor="margin" w:xAlign="center" w:y="1"/>
      <w:rPr>
        <w:rStyle w:val="PageNumber"/>
        <w:rFonts w:asciiTheme="minorHAnsi" w:hAnsiTheme="minorHAnsi"/>
      </w:rPr>
    </w:pPr>
    <w:r>
      <w:rPr>
        <w:rStyle w:val="PageNumber"/>
      </w:rPr>
      <w:fldChar w:fldCharType="begin"/>
    </w:r>
    <w:r w:rsidR="00054A6A">
      <w:rPr>
        <w:rStyle w:val="PageNumber"/>
      </w:rPr>
      <w:instrText xml:space="preserve">PAGE  </w:instrText>
    </w:r>
    <w:r>
      <w:rPr>
        <w:rStyle w:val="PageNumber"/>
      </w:rPr>
      <w:fldChar w:fldCharType="separate"/>
    </w:r>
    <w:r w:rsidR="00E00E79">
      <w:rPr>
        <w:rStyle w:val="PageNumber"/>
        <w:noProof/>
      </w:rPr>
      <w:t>1</w:t>
    </w:r>
    <w:r>
      <w:rPr>
        <w:rStyle w:val="PageNumber"/>
      </w:rPr>
      <w:fldChar w:fldCharType="end"/>
    </w:r>
  </w:p>
  <w:p w:rsidR="00054A6A" w:rsidRDefault="00054A6A">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054A6A" w:rsidRPr="008D7234" w:rsidRDefault="00054A6A" w:rsidP="008A10A7">
      <w:pPr>
        <w:pStyle w:val="FootnoteText"/>
        <w:rPr>
          <w:sz w:val="16"/>
        </w:rPr>
      </w:pPr>
      <w:r w:rsidRPr="008D7234">
        <w:rPr>
          <w:rStyle w:val="FootnoteReference"/>
          <w:sz w:val="16"/>
        </w:rPr>
        <w:footnoteRef/>
      </w:r>
      <w:r w:rsidRPr="008D7234">
        <w:rPr>
          <w:sz w:val="16"/>
        </w:rPr>
        <w:t xml:space="preserve"> </w:t>
      </w:r>
      <w:r w:rsidRPr="008D7234">
        <w:rPr>
          <w:rFonts w:ascii="Georgia" w:hAnsi="Georgia"/>
          <w:sz w:val="16"/>
        </w:rPr>
        <w:t xml:space="preserve">– Julia E., Nelson and David Rockefeller Senior Fellow for Latin America Studies and Director for Latin America Studies @ the Council on Foreign Relations, “A Strategy to Reduce Gun Trafficking and Violence in the Americas” </w:t>
      </w:r>
      <w:hyperlink r:id="rId1" w:history="1">
        <w:r w:rsidRPr="0000005C">
          <w:rPr>
            <w:rStyle w:val="Hyperlink"/>
            <w:rFonts w:ascii="Georgia" w:hAnsi="Georgia"/>
            <w:sz w:val="16"/>
          </w:rPr>
          <w:t>http://www.cfr.org/arms-industries-and-trade/strategy-reduce-gun-trafficking-violence-americas/p31155</w:t>
        </w:r>
      </w:hyperlink>
      <w:r>
        <w:rPr>
          <w:rFonts w:ascii="Georgia" w:hAnsi="Georgia"/>
          <w:sz w:val="16"/>
        </w:rPr>
        <w:t xml:space="preserve"> LK</w:t>
      </w:r>
    </w:p>
  </w:footnote>
  <w:footnote w:id="0">
    <w:p w:rsidR="00054A6A" w:rsidRPr="008D7234" w:rsidRDefault="00054A6A" w:rsidP="008A10A7">
      <w:pPr>
        <w:pStyle w:val="FootnoteText"/>
        <w:rPr>
          <w:rFonts w:ascii="Georgia" w:hAnsi="Georgia"/>
          <w:sz w:val="16"/>
        </w:rPr>
      </w:pPr>
      <w:r w:rsidRPr="008D7234">
        <w:rPr>
          <w:rStyle w:val="FootnoteReference"/>
          <w:rFonts w:ascii="Georgia" w:hAnsi="Georgia"/>
          <w:sz w:val="16"/>
        </w:rPr>
        <w:footnoteRef/>
      </w:r>
      <w:r w:rsidRPr="008D7234">
        <w:rPr>
          <w:rFonts w:ascii="Georgia" w:hAnsi="Georgia"/>
          <w:sz w:val="16"/>
        </w:rPr>
        <w:t xml:space="preserve"> Michael is the President of Inter-American Dialogue. “Remaking the Relationship: The United States and Latin America,” April, IAD Policy Report, </w:t>
      </w:r>
      <w:hyperlink r:id="rId2" w:history="1">
        <w:r w:rsidRPr="00A711FE">
          <w:rPr>
            <w:rStyle w:val="Hyperlink"/>
            <w:rFonts w:ascii="Georgia" w:hAnsi="Georgia"/>
            <w:sz w:val="16"/>
          </w:rPr>
          <w:t>http://www.thedialogue.org/PublicationFiles/IAD2012PolicyReportFINAL.pdf</w:t>
        </w:r>
      </w:hyperlink>
      <w:r w:rsidRPr="00A711FE">
        <w:rPr>
          <w:sz w:val="16"/>
        </w:rPr>
        <w:t xml:space="preserve"> LK</w:t>
      </w:r>
    </w:p>
  </w:footnote>
  <w:footnote w:id="1">
    <w:p w:rsidR="00054A6A" w:rsidRPr="00054A6A" w:rsidRDefault="00054A6A" w:rsidP="00236A27">
      <w:pPr>
        <w:pStyle w:val="FootnoteText"/>
        <w:rPr>
          <w:sz w:val="16"/>
        </w:rPr>
      </w:pPr>
      <w:r w:rsidRPr="00744D65">
        <w:rPr>
          <w:rStyle w:val="FootnoteReference"/>
          <w:sz w:val="16"/>
        </w:rPr>
        <w:footnoteRef/>
      </w:r>
      <w:r w:rsidRPr="00744D65">
        <w:rPr>
          <w:sz w:val="16"/>
        </w:rPr>
        <w:t xml:space="preserve"> </w:t>
      </w:r>
      <w:r w:rsidRPr="00744D65">
        <w:rPr>
          <w:rFonts w:ascii="Georgia" w:eastAsia="MS Mincho" w:hAnsi="Georgia" w:cs="Times New Roman"/>
          <w:sz w:val="16"/>
        </w:rPr>
        <w:t xml:space="preserve"> Jedediah Royal, Director of Cooperative Threat Reduction at the U.S. Department of Defense, 2010, “Economic Integration, Economic Signaling and the Problem of Economic Crises,” in Economics of War and Peace: Economic, Legal and </w:t>
      </w:r>
      <w:r w:rsidRPr="00054A6A">
        <w:rPr>
          <w:rFonts w:ascii="Georgia" w:eastAsia="MS Mincho" w:hAnsi="Georgia" w:cs="Times New Roman"/>
          <w:sz w:val="16"/>
        </w:rPr>
        <w:t>Political Perspectives, ed. Goldsmith and Brauer, p. 213-214 LK</w:t>
      </w:r>
    </w:p>
  </w:footnote>
  <w:footnote w:id="2">
    <w:p w:rsidR="00054A6A" w:rsidRPr="00054A6A" w:rsidRDefault="00054A6A" w:rsidP="00054A6A">
      <w:pPr>
        <w:rPr>
          <w:rFonts w:ascii="Georgia" w:hAnsi="Georgia"/>
        </w:rPr>
      </w:pPr>
      <w:r w:rsidRPr="00054A6A">
        <w:rPr>
          <w:rStyle w:val="FootnoteReference"/>
          <w:sz w:val="16"/>
        </w:rPr>
        <w:footnoteRef/>
      </w:r>
      <w:r w:rsidRPr="00054A6A">
        <w:rPr>
          <w:sz w:val="16"/>
        </w:rPr>
        <w:t xml:space="preserve"> </w:t>
      </w:r>
      <w:r w:rsidRPr="00054A6A">
        <w:rPr>
          <w:rFonts w:ascii="Georgia" w:hAnsi="Georgia"/>
          <w:sz w:val="16"/>
        </w:rPr>
        <w:t>(Michael S. – Executive Director of the Lowy Institute for International Policy and former Professor of International Relations at Griffith University, “It’s time to scrap the NPT,” in the Australian Journal of International Affairs, Volume 59, Issue 3, 2005, p. 283—299) LK</w:t>
      </w:r>
    </w:p>
  </w:footnote>
  <w:footnote w:id="3">
    <w:p w:rsidR="00054A6A" w:rsidRPr="00054A6A" w:rsidRDefault="00054A6A">
      <w:pPr>
        <w:pStyle w:val="FootnoteText"/>
        <w:rPr>
          <w:sz w:val="16"/>
        </w:rPr>
      </w:pPr>
      <w:r w:rsidRPr="00054A6A">
        <w:rPr>
          <w:rStyle w:val="FootnoteReference"/>
          <w:sz w:val="16"/>
        </w:rPr>
        <w:footnoteRef/>
      </w:r>
      <w:r w:rsidRPr="00054A6A">
        <w:rPr>
          <w:sz w:val="16"/>
        </w:rPr>
        <w:t xml:space="preserve"> </w:t>
      </w:r>
      <w:r w:rsidRPr="00054A6A">
        <w:rPr>
          <w:rStyle w:val="Style13ptBold"/>
          <w:rFonts w:ascii="Georgia" w:hAnsi="Georgia"/>
          <w:b w:val="0"/>
          <w:sz w:val="16"/>
        </w:rPr>
        <w:t>C</w:t>
      </w:r>
      <w:r w:rsidRPr="00054A6A">
        <w:rPr>
          <w:rFonts w:ascii="Georgia" w:hAnsi="Georgia"/>
          <w:sz w:val="16"/>
          <w:szCs w:val="14"/>
        </w:rPr>
        <w:t xml:space="preserve">iting the World Bank Review’s compilation of climate studies - 4 degree projected warming, can’t adapt - heat wave related deaths, forest fires, crop production, water wars, ocean acidity, sea level rise, climate migrants, biodiversity loss. ("If you aren’t alarmed about climate, you aren’t paying attention", January 10, 2013, </w:t>
      </w:r>
      <w:hyperlink r:id="rId3" w:history="1">
        <w:r w:rsidRPr="00054A6A">
          <w:rPr>
            <w:rStyle w:val="Hyperlink"/>
            <w:rFonts w:ascii="Georgia" w:hAnsi="Georgia"/>
            <w:sz w:val="16"/>
            <w:szCs w:val="14"/>
          </w:rPr>
          <w:t>http://grist.org/climate-energy/climate-alarmism-the-idea-is-surreal</w:t>
        </w:r>
      </w:hyperlink>
      <w:r w:rsidRPr="00054A6A">
        <w:rPr>
          <w:rFonts w:ascii="Georgia" w:hAnsi="Georgia"/>
          <w:sz w:val="16"/>
          <w:szCs w:val="14"/>
        </w:rPr>
        <w:t>) LK</w:t>
      </w:r>
    </w:p>
  </w:footnote>
  <w:footnote w:id="4">
    <w:p w:rsidR="00054A6A" w:rsidRPr="0054198B" w:rsidRDefault="00054A6A" w:rsidP="00EC60FC">
      <w:pPr>
        <w:rPr>
          <w:rFonts w:ascii="Georgia" w:hAnsi="Georgia"/>
          <w:sz w:val="16"/>
        </w:rPr>
      </w:pPr>
      <w:r w:rsidRPr="00F55E20">
        <w:rPr>
          <w:rStyle w:val="FootnoteReference"/>
          <w:rFonts w:ascii="Georgia" w:hAnsi="Georgia"/>
          <w:sz w:val="16"/>
        </w:rPr>
        <w:footnoteRef/>
      </w:r>
      <w:r w:rsidRPr="00F55E20">
        <w:rPr>
          <w:rFonts w:ascii="Georgia" w:hAnsi="Georgia"/>
          <w:sz w:val="16"/>
        </w:rPr>
        <w:t xml:space="preserve"> </w:t>
      </w:r>
      <w:r w:rsidRPr="0054198B">
        <w:rPr>
          <w:rStyle w:val="Style13ptBold"/>
          <w:rFonts w:ascii="Georgia" w:hAnsi="Georgia"/>
          <w:b w:val="0"/>
          <w:sz w:val="16"/>
        </w:rPr>
        <w:t>Saenz 4-2</w:t>
      </w:r>
      <w:r w:rsidRPr="0054198B">
        <w:rPr>
          <w:rFonts w:ascii="Georgia" w:hAnsi="Georgia"/>
          <w:sz w:val="16"/>
        </w:rPr>
        <w:t xml:space="preserve">-15 (Charlotte, Media &amp; Education Coordinator for Other Worlds, 20 years experience working globally in schools, streets, universities, refugee camps, autonomous zones and traveling programs, "The 'Other' Politics of Ayotzinapa" Huffington Post) </w:t>
      </w:r>
      <w:hyperlink r:id="rId4" w:history="1">
        <w:r w:rsidRPr="0054198B">
          <w:rPr>
            <w:rStyle w:val="Hyperlink"/>
            <w:rFonts w:ascii="Georgia" w:hAnsi="Georgia"/>
            <w:sz w:val="16"/>
          </w:rPr>
          <w:t>www.huffingtonpost.com/beverly-bell/the-other-politics-of-ayo_b_6990272.html</w:t>
        </w:r>
      </w:hyperlink>
      <w:r w:rsidRPr="0054198B">
        <w:rPr>
          <w:rFonts w:ascii="Georgia" w:hAnsi="Georgia"/>
          <w:sz w:val="16"/>
        </w:rPr>
        <w:t xml:space="preserve"> LK</w:t>
      </w:r>
    </w:p>
  </w:footnote>
  <w:footnote w:id="5">
    <w:p w:rsidR="00054A6A" w:rsidRPr="008D7234" w:rsidRDefault="00054A6A" w:rsidP="00EC60FC">
      <w:pPr>
        <w:pStyle w:val="FootnoteText"/>
        <w:rPr>
          <w:sz w:val="16"/>
        </w:rPr>
      </w:pPr>
      <w:r w:rsidRPr="008D7234">
        <w:rPr>
          <w:rStyle w:val="FootnoteReference"/>
          <w:sz w:val="16"/>
        </w:rPr>
        <w:footnoteRef/>
      </w:r>
      <w:r w:rsidRPr="008D7234">
        <w:rPr>
          <w:sz w:val="16"/>
        </w:rPr>
        <w:t xml:space="preserve"> </w:t>
      </w:r>
      <w:r w:rsidRPr="008D7234">
        <w:rPr>
          <w:rFonts w:ascii="Georgia" w:hAnsi="Georgia"/>
          <w:sz w:val="16"/>
        </w:rPr>
        <w:t xml:space="preserve">– Julia E., Nelson and David Rockefeller Senior Fellow for Latin America Studies and Director for Latin America Studies @ the Council on Foreign Relations, “A Strategy to Reduce Gun Trafficking and Violence in the Americas” </w:t>
      </w:r>
      <w:hyperlink r:id="rId5" w:history="1">
        <w:r w:rsidRPr="0000005C">
          <w:rPr>
            <w:rStyle w:val="Hyperlink"/>
            <w:rFonts w:ascii="Georgia" w:hAnsi="Georgia"/>
            <w:sz w:val="16"/>
          </w:rPr>
          <w:t>http://www.cfr.org/arms-industries-and-trade/strategy-reduce-gun-trafficking-violence-americas/p31155</w:t>
        </w:r>
      </w:hyperlink>
      <w:r>
        <w:rPr>
          <w:rFonts w:ascii="Georgia" w:hAnsi="Georgia"/>
          <w:sz w:val="16"/>
        </w:rPr>
        <w:t xml:space="preserve"> LK</w:t>
      </w:r>
    </w:p>
  </w:footnote>
  <w:footnote w:id="6">
    <w:p w:rsidR="00054A6A" w:rsidRDefault="00054A6A" w:rsidP="00EC60FC">
      <w:pPr>
        <w:pStyle w:val="FootnoteText"/>
      </w:pPr>
      <w:r w:rsidRPr="0054198B">
        <w:rPr>
          <w:rStyle w:val="FootnoteReference"/>
          <w:sz w:val="16"/>
        </w:rPr>
        <w:footnoteRef/>
      </w:r>
      <w:r w:rsidRPr="0054198B">
        <w:rPr>
          <w:sz w:val="16"/>
        </w:rPr>
        <w:t xml:space="preserve"> Peekworthy.com (World and Travel News). “How I Smuggled 50M Worth of Guns Into Mexico”, April 15, 2015. </w:t>
      </w:r>
      <w:hyperlink r:id="rId6" w:history="1">
        <w:r w:rsidRPr="0054198B">
          <w:rPr>
            <w:sz w:val="16"/>
          </w:rPr>
          <w:t>http://peekworthy.com/how-i-smuggled-50m-worth-of-guns-into-mexico/.</w:t>
        </w:r>
      </w:hyperlink>
      <w:r w:rsidRPr="0054198B">
        <w:rPr>
          <w:sz w:val="16"/>
        </w:rPr>
        <w:t> </w:t>
      </w:r>
    </w:p>
  </w:footnote>
  <w:footnote w:id="7">
    <w:p w:rsidR="00054A6A" w:rsidRPr="00A813A2" w:rsidRDefault="00054A6A" w:rsidP="00A813A2">
      <w:pPr>
        <w:pStyle w:val="FootnoteText"/>
        <w:rPr>
          <w:sz w:val="16"/>
        </w:rPr>
      </w:pPr>
      <w:r w:rsidRPr="00A813A2">
        <w:rPr>
          <w:rStyle w:val="FootnoteReference"/>
          <w:sz w:val="16"/>
        </w:rPr>
        <w:footnoteRef/>
      </w:r>
      <w:r w:rsidRPr="00A813A2">
        <w:rPr>
          <w:sz w:val="16"/>
        </w:rPr>
        <w:t xml:space="preserve"> </w:t>
      </w:r>
      <w:r w:rsidRPr="00A813A2">
        <w:rPr>
          <w:rFonts w:ascii="Georgia" w:hAnsi="Georgia"/>
          <w:sz w:val="16"/>
        </w:rPr>
        <w:t>Laura Mehalko (Executive Comments Editor for the Boston College International and Comparative Law Review), "THIS IS GUN COUNTRY: THE INTERNATIONAL IMPLICATIONS OF U.S. GUN CONTROL POLICY," Boston College International and Comparative Law Review, 2012 AZ</w:t>
      </w:r>
    </w:p>
  </w:footnote>
  <w:footnote w:id="8">
    <w:p w:rsidR="00054A6A" w:rsidRPr="00F55E20" w:rsidRDefault="00054A6A" w:rsidP="00EC60FC">
      <w:pPr>
        <w:rPr>
          <w:rFonts w:ascii="Georgia" w:eastAsia="Calibri" w:hAnsi="Georgia"/>
          <w:sz w:val="16"/>
        </w:rPr>
      </w:pPr>
      <w:r w:rsidRPr="00F55E20">
        <w:rPr>
          <w:rStyle w:val="FootnoteReference"/>
          <w:rFonts w:ascii="Georgia" w:hAnsi="Georgia"/>
          <w:sz w:val="16"/>
        </w:rPr>
        <w:footnoteRef/>
      </w:r>
      <w:r w:rsidRPr="00F55E20">
        <w:rPr>
          <w:rFonts w:ascii="Georgia" w:hAnsi="Georgia"/>
          <w:sz w:val="16"/>
        </w:rPr>
        <w:t xml:space="preserve"> </w:t>
      </w:r>
      <w:r w:rsidRPr="00F55E20">
        <w:rPr>
          <w:rFonts w:ascii="Georgia" w:eastAsia="Calibri" w:hAnsi="Georgia"/>
          <w:sz w:val="16"/>
        </w:rPr>
        <w:t xml:space="preserve">Robert </w:t>
      </w:r>
      <w:r w:rsidRPr="00F55E20">
        <w:rPr>
          <w:rFonts w:ascii="Georgia" w:eastAsia="Calibri" w:hAnsi="Georgia"/>
          <w:color w:val="000000"/>
          <w:sz w:val="16"/>
          <w:u w:color="000000"/>
        </w:rPr>
        <w:t>Haddick</w:t>
      </w:r>
      <w:r w:rsidRPr="00F55E20">
        <w:rPr>
          <w:rFonts w:ascii="Georgia" w:eastAsia="Calibri" w:hAnsi="Georgia"/>
          <w:sz w:val="16"/>
        </w:rPr>
        <w:t>, contractor at U.S. Special Operations Command, managing editor of Small Wars Journal, "This Week at War: If Mexico Is at War, Does America Have to Win It?" FOREIGN POLICY, 9--10--</w:t>
      </w:r>
      <w:r w:rsidRPr="00F55E20">
        <w:rPr>
          <w:rFonts w:ascii="Georgia" w:eastAsia="Calibri" w:hAnsi="Georgia"/>
          <w:color w:val="000000"/>
          <w:sz w:val="16"/>
          <w:u w:color="000000"/>
        </w:rPr>
        <w:t>10,</w:t>
      </w:r>
      <w:r w:rsidRPr="00F55E20">
        <w:rPr>
          <w:rFonts w:ascii="Georgia" w:eastAsia="Calibri" w:hAnsi="Georgia"/>
          <w:sz w:val="16"/>
        </w:rPr>
        <w:t xml:space="preserve"> www.foreignpolicy.com/articles/2010/09/10/this_week_at_war_if_mexico_is_at_war_does_america_have_to_win_it, accessed 5-2-13. LK</w:t>
      </w:r>
    </w:p>
  </w:footnote>
  <w:footnote w:id="9">
    <w:p w:rsidR="00054A6A" w:rsidRPr="00DF4F3B" w:rsidRDefault="00054A6A" w:rsidP="00EC60FC">
      <w:pPr>
        <w:pStyle w:val="FootnoteText"/>
        <w:rPr>
          <w:rFonts w:ascii="Georgia" w:hAnsi="Georgia"/>
          <w:sz w:val="16"/>
        </w:rPr>
      </w:pPr>
      <w:r w:rsidRPr="00F55E20">
        <w:rPr>
          <w:rStyle w:val="FootnoteReference"/>
          <w:rFonts w:ascii="Georgia" w:hAnsi="Georgia"/>
          <w:sz w:val="16"/>
        </w:rPr>
        <w:footnoteRef/>
      </w:r>
      <w:r w:rsidRPr="00F55E20">
        <w:rPr>
          <w:rFonts w:ascii="Georgia" w:hAnsi="Georgia"/>
          <w:sz w:val="16"/>
        </w:rPr>
        <w:t xml:space="preserve"> – Dr. Steven Metz, Director of Research at the Strategic Studies Institute, Ph.D. from the Johns Hopkins University, and an MA and BA from the University of South Carolina, “A Receding Presence: The Military Implications of American Retrenchment”, World Politics Review, 10-22, </w:t>
      </w:r>
      <w:hyperlink r:id="rId7" w:history="1">
        <w:r w:rsidRPr="00F55E20">
          <w:rPr>
            <w:rStyle w:val="Hyperlink"/>
            <w:rFonts w:ascii="Georgia" w:hAnsi="Georgia"/>
            <w:sz w:val="16"/>
          </w:rPr>
          <w:t>http://www.worldpoliticsreview.com/articles/13312/a-receding-presence-the-military-implications-of-american-retrenchment</w:t>
        </w:r>
      </w:hyperlink>
      <w:r w:rsidRPr="00F55E20">
        <w:rPr>
          <w:rFonts w:ascii="Georgia" w:hAnsi="Georgia"/>
          <w:sz w:val="16"/>
        </w:rPr>
        <w:t xml:space="preserve"> LK</w:t>
      </w:r>
    </w:p>
  </w:footnote>
  <w:footnote w:id="10">
    <w:p w:rsidR="00054A6A" w:rsidRPr="00051B6A" w:rsidRDefault="00054A6A">
      <w:pPr>
        <w:pStyle w:val="FootnoteText"/>
        <w:rPr>
          <w:sz w:val="16"/>
        </w:rPr>
      </w:pPr>
      <w:r w:rsidRPr="00051B6A">
        <w:rPr>
          <w:rStyle w:val="FootnoteReference"/>
          <w:sz w:val="16"/>
        </w:rPr>
        <w:footnoteRef/>
      </w:r>
      <w:r w:rsidRPr="00051B6A">
        <w:rPr>
          <w:sz w:val="16"/>
        </w:rPr>
        <w:t xml:space="preserve"> </w:t>
      </w:r>
      <w:r w:rsidRPr="00051B6A">
        <w:rPr>
          <w:rFonts w:ascii="Georgia" w:hAnsi="Georgia"/>
          <w:sz w:val="16"/>
        </w:rPr>
        <w:t xml:space="preserve">Assistant US Attorney, (Francis, Assistant U.S. Attorney for the Middle District of Pennsylvania, an adjunct professor of political science at Wilkes University, contributing editor to American Diplomacy, October 2011, “Review of ‘Dangerous Times? The International Politics of Great Power Peace By Christopher J. Fettweis,’” </w:t>
      </w:r>
      <w:r w:rsidRPr="00051B6A">
        <w:rPr>
          <w:rFonts w:ascii="Georgia" w:hAnsi="Georgia"/>
          <w:i/>
          <w:sz w:val="16"/>
        </w:rPr>
        <w:t>Joint Force Quarterly</w:t>
      </w:r>
      <w:r w:rsidRPr="00051B6A">
        <w:rPr>
          <w:rFonts w:ascii="Georgia" w:hAnsi="Georgia"/>
          <w:sz w:val="16"/>
        </w:rPr>
        <w:t>, Issue 63, p. 150, http://www.thefreelibrary.com/Dangerous+Times%3f+The+International+Politics+of+Great+Power+Peace-a0275489833, DOA: 10-31-14,) LK</w:t>
      </w:r>
    </w:p>
  </w:footnote>
  <w:footnote w:id="11">
    <w:p w:rsidR="00054A6A" w:rsidRPr="00306C73" w:rsidRDefault="00054A6A" w:rsidP="00306C73">
      <w:pPr>
        <w:rPr>
          <w:rFonts w:ascii="Georgia" w:eastAsia="Calibri" w:hAnsi="Georgia"/>
          <w:sz w:val="16"/>
        </w:rPr>
      </w:pPr>
      <w:r w:rsidRPr="00306C73">
        <w:rPr>
          <w:rStyle w:val="FootnoteReference"/>
          <w:sz w:val="16"/>
        </w:rPr>
        <w:footnoteRef/>
      </w:r>
      <w:r w:rsidRPr="00306C73">
        <w:rPr>
          <w:sz w:val="16"/>
        </w:rPr>
        <w:t xml:space="preserve"> </w:t>
      </w:r>
      <w:r w:rsidRPr="00306C73">
        <w:rPr>
          <w:rFonts w:ascii="Georgia" w:eastAsia="Calibri" w:hAnsi="Georgia"/>
          <w:sz w:val="16"/>
        </w:rPr>
        <w:t xml:space="preserve">By Michael </w:t>
      </w:r>
      <w:r w:rsidRPr="00306C73">
        <w:rPr>
          <w:rFonts w:ascii="Georgia" w:eastAsia="Calibri" w:hAnsi="Georgia"/>
          <w:bCs/>
          <w:sz w:val="16"/>
        </w:rPr>
        <w:t>Webster 3-16</w:t>
      </w:r>
      <w:r w:rsidRPr="00306C73">
        <w:rPr>
          <w:rFonts w:ascii="Georgia" w:eastAsia="Calibri" w:hAnsi="Georgia"/>
          <w:sz w:val="16"/>
        </w:rPr>
        <w:t xml:space="preserve">, Investigative Reporter, War on Drugs and War on Terrorist Specialist, cites the following sources: POSTURE STATEMENT OF GENERAL JOHN F. KELLY, UNITED STATES MARINE CORPS COMMANDER, UNITED STATES SOUTHERN COMMAND BEFORE THE 114TH CONGRESS SENATE ARMED SERVICES COMMITTEE 12 MARCH 2015. The Texas Department of Public Safety, 2013 Threat Assessment U.S. Customs and Border Patrol, FY 14 Border Security Report. According to the CBP, 239,229 migrants from the Northern Tier countries of Guatemala, Honduras, and El Salvador were apprehended in 2014, representing a 68% increase compared to FY 13. 229,178 migrants from Mexico were apprehended, a 14% decrease. Testimony of Roberta Jacobson, Assistant Secretary of State, Bureau of Western Hemisphere Affairs, Before the Subcommittee on Western Hemisphere Affairs, United States House of Representatives, November 18, 2014.. “Terrorists threaten United States through drug lords” </w:t>
      </w:r>
      <w:hyperlink r:id="rId8" w:history="1">
        <w:r w:rsidRPr="00306C73">
          <w:rPr>
            <w:rFonts w:ascii="Georgia" w:eastAsia="Calibri" w:hAnsi="Georgia"/>
            <w:sz w:val="16"/>
          </w:rPr>
          <w:t>http://www.renewamerica.com/columns/webster/150316</w:t>
        </w:r>
      </w:hyperlink>
    </w:p>
    <w:p w:rsidR="00054A6A" w:rsidRPr="00306C73" w:rsidRDefault="00054A6A" w:rsidP="00306C73">
      <w:pPr>
        <w:rPr>
          <w:rFonts w:ascii="Georgia" w:eastAsia="Calibri" w:hAnsi="Georgia"/>
        </w:rPr>
      </w:pPr>
      <w:r w:rsidRPr="00306C73">
        <w:rPr>
          <w:rFonts w:ascii="Georgia" w:eastAsia="Calibri" w:hAnsi="Georgia"/>
          <w:sz w:val="16"/>
        </w:rPr>
        <w:t>**NOTE: MDC=Mexican Drug Cartels LK</w:t>
      </w:r>
    </w:p>
  </w:footnote>
  <w:footnote w:id="12">
    <w:p w:rsidR="00054A6A" w:rsidRPr="00054A6A" w:rsidRDefault="00054A6A" w:rsidP="00054A6A">
      <w:pPr>
        <w:rPr>
          <w:rFonts w:ascii="Georgia" w:hAnsi="Georgia"/>
          <w:sz w:val="16"/>
          <w:szCs w:val="16"/>
        </w:rPr>
      </w:pPr>
      <w:r w:rsidRPr="00054A6A">
        <w:rPr>
          <w:rStyle w:val="FootnoteReference"/>
          <w:sz w:val="16"/>
        </w:rPr>
        <w:footnoteRef/>
      </w:r>
      <w:r w:rsidRPr="00054A6A">
        <w:rPr>
          <w:sz w:val="16"/>
        </w:rPr>
        <w:t xml:space="preserve"> </w:t>
      </w:r>
      <w:r w:rsidRPr="00054A6A">
        <w:rPr>
          <w:rFonts w:ascii="Georgia" w:hAnsi="Georgia"/>
          <w:sz w:val="16"/>
          <w:szCs w:val="16"/>
        </w:rPr>
        <w:t>“So Now What? A Nuclear Iraq?”, Investor's Business Daily, ISSUES &amp; INSIGHTS; IBD EDITORIALS; Pg. A18, July 14, 2014, lexis LK</w:t>
      </w:r>
    </w:p>
  </w:footnote>
  <w:footnote w:id="13">
    <w:p w:rsidR="00054A6A" w:rsidRPr="00054A6A" w:rsidRDefault="00054A6A" w:rsidP="00054A6A">
      <w:pPr>
        <w:rPr>
          <w:rFonts w:ascii="Georgia" w:hAnsi="Georgia"/>
          <w:sz w:val="16"/>
          <w:szCs w:val="16"/>
        </w:rPr>
      </w:pPr>
      <w:r w:rsidRPr="00054A6A">
        <w:rPr>
          <w:rStyle w:val="FootnoteReference"/>
          <w:sz w:val="16"/>
        </w:rPr>
        <w:footnoteRef/>
      </w:r>
      <w:r w:rsidRPr="00054A6A">
        <w:rPr>
          <w:sz w:val="16"/>
        </w:rPr>
        <w:t xml:space="preserve"> </w:t>
      </w:r>
      <w:r w:rsidRPr="00054A6A">
        <w:rPr>
          <w:rFonts w:ascii="Georgia" w:hAnsi="Georgia"/>
          <w:sz w:val="16"/>
          <w:szCs w:val="16"/>
        </w:rPr>
        <w:t xml:space="preserve">Owen B. </w:t>
      </w:r>
      <w:r w:rsidRPr="00054A6A">
        <w:rPr>
          <w:rFonts w:ascii="Georgia" w:hAnsi="Georgia"/>
          <w:bCs/>
          <w:sz w:val="16"/>
          <w:szCs w:val="16"/>
        </w:rPr>
        <w:t>Toon 7</w:t>
      </w:r>
      <w:r w:rsidRPr="00054A6A">
        <w:rPr>
          <w:rFonts w:ascii="Georgia" w:hAnsi="Georgia"/>
          <w:sz w:val="16"/>
          <w:szCs w:val="16"/>
        </w:rPr>
        <w:t xml:space="preserve">, chair of the Department of Atmospheric and Oceanic Sciences at CU-Boulder, et al., April 19, 2007, “Atmospheric effects and societal consequences of regional scale nuclear conflicts and acts of individual nuclear terrorism,” online: </w:t>
      </w:r>
      <w:hyperlink r:id="rId9" w:history="1">
        <w:r w:rsidRPr="00054A6A">
          <w:rPr>
            <w:rStyle w:val="Hyperlink"/>
            <w:rFonts w:ascii="Georgia" w:hAnsi="Georgia"/>
            <w:sz w:val="16"/>
            <w:szCs w:val="16"/>
          </w:rPr>
          <w:t>http://climate.envsci.rutgers.edu/pdf/acp-7-1973-2007.pdf</w:t>
        </w:r>
      </w:hyperlink>
      <w:r w:rsidRPr="00054A6A">
        <w:rPr>
          <w:rFonts w:ascii="Georgia" w:hAnsi="Georgia"/>
          <w:sz w:val="16"/>
          <w:szCs w:val="16"/>
        </w:rPr>
        <w:t xml:space="preserve"> LK</w:t>
      </w:r>
    </w:p>
  </w:footnote>
  <w:footnote w:id="14">
    <w:p w:rsidR="00054A6A" w:rsidRPr="005B7380" w:rsidRDefault="00054A6A" w:rsidP="001E1988">
      <w:pPr>
        <w:pStyle w:val="FootnoteText"/>
        <w:rPr>
          <w:color w:val="000000" w:themeColor="text1"/>
          <w:sz w:val="16"/>
        </w:rPr>
      </w:pPr>
      <w:r w:rsidRPr="00054A6A">
        <w:rPr>
          <w:sz w:val="16"/>
        </w:rPr>
        <w:t xml:space="preserve"> </w:t>
      </w:r>
      <w:r w:rsidRPr="00054A6A">
        <w:rPr>
          <w:rStyle w:val="FootnoteReference"/>
          <w:sz w:val="16"/>
        </w:rPr>
        <w:footnoteRef/>
      </w:r>
      <w:r w:rsidRPr="00054A6A">
        <w:rPr>
          <w:sz w:val="16"/>
        </w:rPr>
        <w:t xml:space="preserve"> </w:t>
      </w:r>
      <w:r w:rsidRPr="00054A6A">
        <w:rPr>
          <w:color w:val="000000" w:themeColor="text1"/>
          <w:sz w:val="16"/>
          <w:szCs w:val="18"/>
        </w:rPr>
        <w:t>(</w:t>
      </w:r>
      <w:r w:rsidRPr="00054A6A">
        <w:rPr>
          <w:sz w:val="16"/>
        </w:rPr>
        <w:t>Professor, Department of Ecology and Evolution, University of Chicago). “Why You Don’t Really Have Free Will.” USAToday. January 1, 2012. LK</w:t>
      </w:r>
    </w:p>
  </w:footnote>
  <w:footnote w:id="15">
    <w:p w:rsidR="00054A6A" w:rsidRPr="007C0736" w:rsidRDefault="00054A6A" w:rsidP="001E1988">
      <w:pPr>
        <w:pStyle w:val="FootnoteText"/>
        <w:rPr>
          <w:color w:val="000000" w:themeColor="text1"/>
          <w:sz w:val="16"/>
        </w:rPr>
      </w:pPr>
      <w:r w:rsidRPr="005B7380">
        <w:rPr>
          <w:rStyle w:val="FootnoteReference"/>
          <w:sz w:val="16"/>
        </w:rPr>
        <w:footnoteRef/>
      </w:r>
      <w:r w:rsidRPr="005B7380">
        <w:rPr>
          <w:sz w:val="16"/>
        </w:rPr>
        <w:t xml:space="preserve"> </w:t>
      </w:r>
      <w:r w:rsidRPr="005B7380">
        <w:rPr>
          <w:color w:val="000000" w:themeColor="text1"/>
          <w:sz w:val="16"/>
          <w:szCs w:val="18"/>
        </w:rPr>
        <w:t>Joshua Greene</w:t>
      </w:r>
      <w:r w:rsidRPr="005B7380">
        <w:rPr>
          <w:rStyle w:val="FootnoteReference"/>
          <w:color w:val="000000" w:themeColor="text1"/>
          <w:sz w:val="16"/>
          <w:szCs w:val="18"/>
        </w:rPr>
        <w:footnoteRef/>
      </w:r>
      <w:r w:rsidRPr="005B7380">
        <w:rPr>
          <w:color w:val="000000" w:themeColor="text1"/>
          <w:sz w:val="16"/>
          <w:szCs w:val="18"/>
        </w:rPr>
        <w:t xml:space="preserve"> and </w:t>
      </w:r>
      <w:r w:rsidRPr="007C0736">
        <w:rPr>
          <w:color w:val="000000" w:themeColor="text1"/>
          <w:sz w:val="16"/>
          <w:szCs w:val="18"/>
        </w:rPr>
        <w:t>Jonathan Cohen (Department of Psychology, Princeton). “For the law, neuroscience changes nothing and everything.”</w:t>
      </w:r>
      <w:r w:rsidRPr="007C0736">
        <w:rPr>
          <w:rStyle w:val="apple-converted-space"/>
          <w:color w:val="000000" w:themeColor="text1"/>
          <w:sz w:val="16"/>
          <w:szCs w:val="18"/>
        </w:rPr>
        <w:t> </w:t>
      </w:r>
      <w:r w:rsidRPr="007C0736">
        <w:rPr>
          <w:color w:val="000000" w:themeColor="text1"/>
          <w:sz w:val="16"/>
          <w:szCs w:val="18"/>
        </w:rPr>
        <w:t>Phil. Trans. R. Soc. Lond. B (2004) 359, 1775–1785. LK</w:t>
      </w:r>
    </w:p>
  </w:footnote>
  <w:footnote w:id="16">
    <w:p w:rsidR="00054A6A" w:rsidRPr="00A711FE" w:rsidRDefault="00054A6A" w:rsidP="001E1988">
      <w:pPr>
        <w:ind w:right="-1440"/>
        <w:rPr>
          <w:rFonts w:ascii="Georgia" w:hAnsi="Georgia" w:cs="Times New Roman"/>
          <w:sz w:val="16"/>
          <w:szCs w:val="16"/>
        </w:rPr>
      </w:pPr>
      <w:r w:rsidRPr="00A711FE">
        <w:rPr>
          <w:rStyle w:val="FootnoteReference"/>
          <w:rFonts w:ascii="Georgia" w:hAnsi="Georgia"/>
          <w:sz w:val="16"/>
          <w:szCs w:val="16"/>
        </w:rPr>
        <w:footnoteRef/>
      </w:r>
      <w:r w:rsidRPr="00A711FE">
        <w:rPr>
          <w:rFonts w:ascii="Georgia" w:hAnsi="Georgia" w:cs="Times New Roman"/>
          <w:sz w:val="16"/>
          <w:szCs w:val="16"/>
        </w:rPr>
        <w:t xml:space="preserve"> </w:t>
      </w:r>
      <w:r w:rsidRPr="00A711FE">
        <w:rPr>
          <w:rStyle w:val="Style13ptBold"/>
          <w:rFonts w:ascii="Georgia" w:hAnsi="Georgia"/>
          <w:b w:val="0"/>
          <w:sz w:val="16"/>
          <w:szCs w:val="16"/>
        </w:rPr>
        <w:t>Gary Woller</w:t>
      </w:r>
      <w:r w:rsidRPr="00A711FE">
        <w:rPr>
          <w:rFonts w:ascii="Georgia" w:hAnsi="Georgia" w:cs="Times New Roman"/>
          <w:b/>
          <w:sz w:val="16"/>
          <w:szCs w:val="16"/>
        </w:rPr>
        <w:t xml:space="preserve"> [</w:t>
      </w:r>
      <w:r w:rsidRPr="00A711FE">
        <w:rPr>
          <w:rFonts w:ascii="Georgia" w:hAnsi="Georgia" w:cs="Times New Roman"/>
          <w:sz w:val="16"/>
          <w:szCs w:val="16"/>
        </w:rPr>
        <w:t>BYU Prof., “An Overview by Gary Woller”, A Forum on the Role of Environmental Ethics, June 1997, pg. 10] LK</w:t>
      </w:r>
    </w:p>
  </w:footnote>
  <w:footnote w:id="17">
    <w:p w:rsidR="00054A6A" w:rsidRPr="00A711FE" w:rsidRDefault="00054A6A" w:rsidP="001E1988">
      <w:pPr>
        <w:rPr>
          <w:rFonts w:ascii="Georgia" w:hAnsi="Georgia"/>
          <w:sz w:val="12"/>
          <w:szCs w:val="16"/>
        </w:rPr>
      </w:pPr>
      <w:r w:rsidRPr="00A711FE">
        <w:rPr>
          <w:rStyle w:val="FootnoteReference"/>
          <w:rFonts w:ascii="Georgia" w:hAnsi="Georgia"/>
          <w:sz w:val="16"/>
        </w:rPr>
        <w:footnoteRef/>
      </w:r>
      <w:r w:rsidRPr="00A711FE">
        <w:rPr>
          <w:rFonts w:ascii="Georgia" w:hAnsi="Georgia"/>
          <w:sz w:val="16"/>
          <w:szCs w:val="16"/>
        </w:rPr>
        <w:t xml:space="preserve"> Cass Sunstein and Adrian Vermuele, “Is Capital Punishment Morally Required? The Relevance of Life</w:t>
      </w:r>
      <w:r w:rsidRPr="00A711FE">
        <w:rPr>
          <w:rFonts w:ascii="Cambria Math" w:hAnsi="Cambria Math"/>
          <w:sz w:val="16"/>
          <w:szCs w:val="16"/>
        </w:rPr>
        <w:t>‐</w:t>
      </w:r>
      <w:r w:rsidRPr="00A711FE">
        <w:rPr>
          <w:rFonts w:ascii="Georgia" w:hAnsi="Georgia"/>
          <w:sz w:val="16"/>
          <w:szCs w:val="16"/>
        </w:rPr>
        <w:t xml:space="preserve">Life Tradeoffs,” </w:t>
      </w:r>
      <w:r w:rsidRPr="00A711FE">
        <w:rPr>
          <w:rFonts w:ascii="Georgia" w:hAnsi="Georgia"/>
          <w:i/>
          <w:iCs/>
          <w:sz w:val="16"/>
          <w:szCs w:val="16"/>
        </w:rPr>
        <w:t xml:space="preserve">Chicago Public Law &amp; Legal Theory </w:t>
      </w:r>
      <w:r w:rsidRPr="00A711FE">
        <w:rPr>
          <w:rFonts w:ascii="Georgia" w:hAnsi="Georgia"/>
          <w:sz w:val="16"/>
          <w:szCs w:val="16"/>
        </w:rPr>
        <w:t>Working Paper No. 85 (March 2005), p. 17. LK</w:t>
      </w:r>
    </w:p>
  </w:footnote>
  <w:footnote w:id="18">
    <w:p w:rsidR="00054A6A" w:rsidRPr="00EC60FC" w:rsidRDefault="00054A6A" w:rsidP="001E1988">
      <w:pPr>
        <w:pStyle w:val="FootnoteText"/>
        <w:rPr>
          <w:rFonts w:ascii="Georgia" w:hAnsi="Georgia"/>
          <w:sz w:val="16"/>
        </w:rPr>
      </w:pPr>
      <w:r w:rsidRPr="00EC60FC">
        <w:rPr>
          <w:rStyle w:val="FootnoteReference"/>
          <w:rFonts w:ascii="Georgia" w:hAnsi="Georgia"/>
          <w:sz w:val="16"/>
        </w:rPr>
        <w:footnoteRef/>
      </w:r>
      <w:r w:rsidRPr="00EC60FC">
        <w:rPr>
          <w:rFonts w:ascii="Georgia" w:hAnsi="Georgia"/>
          <w:sz w:val="16"/>
        </w:rPr>
        <w:t xml:space="preserve"> </w:t>
      </w:r>
      <w:r w:rsidRPr="00EC60FC">
        <w:rPr>
          <w:rFonts w:ascii="Georgia" w:hAnsi="Georgia"/>
          <w:sz w:val="16"/>
          <w:szCs w:val="18"/>
        </w:rPr>
        <w:t>Nick Bostrom</w:t>
      </w:r>
      <w:r w:rsidRPr="00EC60FC">
        <w:rPr>
          <w:rStyle w:val="FootnoteReference"/>
          <w:rFonts w:ascii="Georgia" w:hAnsi="Georgia"/>
          <w:color w:val="000000" w:themeColor="text1"/>
          <w:sz w:val="16"/>
          <w:szCs w:val="18"/>
        </w:rPr>
        <w:footnoteRef/>
      </w:r>
      <w:r w:rsidRPr="00EC60FC">
        <w:rPr>
          <w:rFonts w:ascii="Georgia" w:hAnsi="Georgia"/>
          <w:sz w:val="16"/>
          <w:szCs w:val="18"/>
        </w:rPr>
        <w:t xml:space="preserve"> writes (Faculty of Philosophy &amp; Oxford Martin School University of Oxford). “Existential Risk Prevention as Global Priority.” Global Policy 2012. LK</w:t>
      </w:r>
    </w:p>
  </w:footnote>
  <w:footnote w:id="19">
    <w:p w:rsidR="00054A6A" w:rsidRPr="00EC60FC" w:rsidRDefault="00054A6A" w:rsidP="00EC60FC">
      <w:pPr>
        <w:rPr>
          <w:rFonts w:ascii="Georgia" w:hAnsi="Georgia"/>
        </w:rPr>
      </w:pPr>
      <w:r w:rsidRPr="00EC60FC">
        <w:rPr>
          <w:rStyle w:val="FootnoteReference"/>
          <w:sz w:val="16"/>
        </w:rPr>
        <w:footnoteRef/>
      </w:r>
      <w:r w:rsidRPr="00EC60FC">
        <w:rPr>
          <w:sz w:val="16"/>
        </w:rPr>
        <w:t xml:space="preserve"> </w:t>
      </w:r>
      <w:r w:rsidRPr="00EC60FC">
        <w:rPr>
          <w:rFonts w:ascii="Georgia" w:hAnsi="Georgia"/>
          <w:sz w:val="16"/>
        </w:rPr>
        <w:t>Adam F. Nelson, J.D.1. Towards a Comprehensive Theory of Lincoln-Douglas Debate. 2008.</w:t>
      </w:r>
    </w:p>
  </w:footnote>
  <w:footnote w:id="20">
    <w:p w:rsidR="007E6AF0" w:rsidRDefault="007E6AF0" w:rsidP="007E6AF0">
      <w:pPr>
        <w:pStyle w:val="FootnoteText"/>
      </w:pPr>
      <w:r>
        <w:rPr>
          <w:rStyle w:val="FootnoteReference"/>
        </w:rPr>
        <w:footnoteRef/>
      </w:r>
      <w:r>
        <w:t xml:space="preserve"> </w:t>
      </w:r>
    </w:p>
  </w:footnote>
  <w:footnote w:id="21">
    <w:p w:rsidR="00054A6A" w:rsidRPr="00845022" w:rsidRDefault="00054A6A" w:rsidP="000E67C5">
      <w:pPr>
        <w:rPr>
          <w:rFonts w:ascii="Georgia" w:eastAsiaTheme="majorEastAsia" w:hAnsi="Georgia" w:cstheme="majorBidi"/>
          <w:b/>
          <w:bCs/>
          <w:iCs/>
          <w:sz w:val="16"/>
        </w:rPr>
      </w:pPr>
      <w:r w:rsidRPr="00845022">
        <w:rPr>
          <w:rStyle w:val="FootnoteReference"/>
          <w:sz w:val="16"/>
        </w:rPr>
        <w:footnoteRef/>
      </w:r>
      <w:r w:rsidRPr="00845022">
        <w:rPr>
          <w:b/>
          <w:sz w:val="16"/>
        </w:rPr>
        <w:t xml:space="preserve"> </w:t>
      </w:r>
      <w:r w:rsidRPr="00845022">
        <w:rPr>
          <w:rStyle w:val="Style13ptBold"/>
          <w:rFonts w:ascii="Georgia" w:hAnsi="Georgia"/>
          <w:sz w:val="16"/>
        </w:rPr>
        <w:t>Joyner 99 (Christopher, Professor of International Law in the Government Department at Georgetown University, “TEACHING INTERNATIONAL LAW: VIEWS FROM AN INTERNATIONAL RELATIONS POLITICAL SCIENTIST,” ILSA Journal of International &amp; Comparative Law, Spring, lexis)</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87" w:type="pct"/>
      <w:jc w:val="center"/>
      <w:tblCellMar>
        <w:top w:w="58" w:type="dxa"/>
        <w:left w:w="115" w:type="dxa"/>
        <w:bottom w:w="58" w:type="dxa"/>
        <w:right w:w="115" w:type="dxa"/>
      </w:tblCellMar>
      <w:tblLook w:val="04A0"/>
    </w:tblPr>
    <w:tblGrid>
      <w:gridCol w:w="7032"/>
      <w:gridCol w:w="1992"/>
    </w:tblGrid>
    <w:tr w:rsidR="00054A6A" w:rsidRPr="00C7200C">
      <w:trPr>
        <w:trHeight w:val="662"/>
        <w:jc w:val="center"/>
      </w:trPr>
      <w:tc>
        <w:tcPr>
          <w:tcW w:w="3896" w:type="pct"/>
          <w:tcBorders>
            <w:right w:val="single" w:sz="18" w:space="0" w:color="4F81BD" w:themeColor="accent1"/>
          </w:tcBorders>
        </w:tcPr>
        <w:p w:rsidR="00054A6A" w:rsidRPr="0027020C" w:rsidRDefault="00054A6A" w:rsidP="005E0E25">
          <w:pPr>
            <w:jc w:val="center"/>
            <w:rPr>
              <w:rFonts w:asciiTheme="majorHAnsi" w:hAnsiTheme="majorHAnsi"/>
            </w:rPr>
          </w:pPr>
          <w:r>
            <w:rPr>
              <w:rFonts w:ascii="Calibri" w:eastAsiaTheme="majorEastAsia" w:hAnsi="Calibri" w:cstheme="majorBidi"/>
              <w:b/>
              <w:color w:val="4F81BD" w:themeColor="accent1"/>
              <w:sz w:val="36"/>
            </w:rPr>
            <w:t>Nicki, Are You Gonna Puke? AC</w:t>
          </w:r>
        </w:p>
      </w:tc>
      <w:tc>
        <w:tcPr>
          <w:tcW w:w="1104" w:type="pct"/>
          <w:tcBorders>
            <w:left w:val="single" w:sz="18" w:space="0" w:color="4F81BD" w:themeColor="accent1"/>
          </w:tcBorders>
        </w:tcPr>
        <w:p w:rsidR="00054A6A" w:rsidRPr="00A52A2F" w:rsidRDefault="00054A6A" w:rsidP="005E0E25">
          <w:pPr>
            <w:pStyle w:val="Header"/>
            <w:ind w:left="-114" w:right="-103"/>
            <w:rPr>
              <w:rFonts w:asciiTheme="majorHAnsi" w:hAnsiTheme="majorHAnsi"/>
              <w:b/>
              <w:color w:val="4F81BD" w:themeColor="accent1"/>
              <w:sz w:val="22"/>
            </w:rPr>
          </w:pPr>
          <w:r>
            <w:rPr>
              <w:b/>
              <w:color w:val="4F81BD" w:themeColor="accent1"/>
            </w:rPr>
            <w:t xml:space="preserve"> </w:t>
          </w:r>
          <w:r w:rsidRPr="00A52A2F">
            <w:rPr>
              <w:rFonts w:asciiTheme="majorHAnsi" w:hAnsiTheme="majorHAnsi"/>
              <w:b/>
              <w:color w:val="4F81BD" w:themeColor="accent1"/>
              <w:sz w:val="22"/>
            </w:rPr>
            <w:t>New Trier LK</w:t>
          </w:r>
        </w:p>
        <w:p w:rsidR="00054A6A" w:rsidRPr="00C7200C" w:rsidRDefault="00054A6A" w:rsidP="00D5695F">
          <w:pPr>
            <w:pStyle w:val="Header"/>
            <w:ind w:left="-114" w:right="-103"/>
            <w:rPr>
              <w:rFonts w:eastAsiaTheme="majorEastAsia" w:cstheme="majorBidi"/>
              <w:b/>
              <w:color w:val="4F81BD" w:themeColor="accent1"/>
            </w:rPr>
          </w:pPr>
          <w:r w:rsidRPr="00A52A2F">
            <w:rPr>
              <w:rFonts w:asciiTheme="majorHAnsi" w:hAnsiTheme="majorHAnsi"/>
              <w:b/>
              <w:color w:val="4F81BD" w:themeColor="accent1"/>
              <w:sz w:val="22"/>
            </w:rPr>
            <w:t xml:space="preserve"> </w:t>
          </w:r>
          <w:r w:rsidR="00D5695F">
            <w:rPr>
              <w:rFonts w:asciiTheme="majorHAnsi" w:hAnsiTheme="majorHAnsi"/>
              <w:b/>
              <w:color w:val="4F81BD" w:themeColor="accent1"/>
              <w:sz w:val="22"/>
            </w:rPr>
            <w:t>NDCA ‘16</w:t>
          </w:r>
        </w:p>
      </w:tc>
    </w:tr>
  </w:tbl>
  <w:p w:rsidR="00054A6A" w:rsidRDefault="00054A6A">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01E13AC5"/>
    <w:multiLevelType w:val="hybridMultilevel"/>
    <w:tmpl w:val="F7EA93A2"/>
    <w:lvl w:ilvl="0" w:tplc="CAA6DC82">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6A06501"/>
    <w:multiLevelType w:val="hybridMultilevel"/>
    <w:tmpl w:val="FB241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D0A700B"/>
    <w:multiLevelType w:val="hybridMultilevel"/>
    <w:tmpl w:val="E68AE0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4E7423"/>
    <w:multiLevelType w:val="multilevel"/>
    <w:tmpl w:val="84460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93A08B2"/>
    <w:multiLevelType w:val="hybridMultilevel"/>
    <w:tmpl w:val="701EA7EC"/>
    <w:lvl w:ilvl="0" w:tplc="4524E9C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96D17EF"/>
    <w:multiLevelType w:val="multilevel"/>
    <w:tmpl w:val="E452B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0EC23C1"/>
    <w:multiLevelType w:val="hybridMultilevel"/>
    <w:tmpl w:val="DCA2D0A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21D5EB0"/>
    <w:multiLevelType w:val="hybridMultilevel"/>
    <w:tmpl w:val="836A13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7A33BC"/>
    <w:multiLevelType w:val="hybridMultilevel"/>
    <w:tmpl w:val="394C6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A5411AA"/>
    <w:multiLevelType w:val="hybridMultilevel"/>
    <w:tmpl w:val="45068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342B2428"/>
    <w:multiLevelType w:val="hybridMultilevel"/>
    <w:tmpl w:val="ABAC81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554BD6"/>
    <w:multiLevelType w:val="hybridMultilevel"/>
    <w:tmpl w:val="B92C4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B13E07"/>
    <w:multiLevelType w:val="hybridMultilevel"/>
    <w:tmpl w:val="7592DFEE"/>
    <w:lvl w:ilvl="0" w:tplc="17CE7D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FC5698"/>
    <w:multiLevelType w:val="hybridMultilevel"/>
    <w:tmpl w:val="B21C4F8E"/>
    <w:lvl w:ilvl="0" w:tplc="810A03BC">
      <w:start w:val="1"/>
      <w:numFmt w:val="upp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FB00CAF"/>
    <w:multiLevelType w:val="hybridMultilevel"/>
    <w:tmpl w:val="6EEA7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42765B21"/>
    <w:multiLevelType w:val="hybridMultilevel"/>
    <w:tmpl w:val="BFD6241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7624E2C"/>
    <w:multiLevelType w:val="hybridMultilevel"/>
    <w:tmpl w:val="190AD9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A817482"/>
    <w:multiLevelType w:val="hybridMultilevel"/>
    <w:tmpl w:val="283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45471BB"/>
    <w:multiLevelType w:val="hybridMultilevel"/>
    <w:tmpl w:val="70D4F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3218F6"/>
    <w:multiLevelType w:val="hybridMultilevel"/>
    <w:tmpl w:val="E3D05218"/>
    <w:lvl w:ilvl="0" w:tplc="B906A04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551329"/>
    <w:multiLevelType w:val="multilevel"/>
    <w:tmpl w:val="8DCC2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F561F4D"/>
    <w:multiLevelType w:val="hybridMultilevel"/>
    <w:tmpl w:val="E83859D8"/>
    <w:lvl w:ilvl="0" w:tplc="E92A7A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866A7D"/>
    <w:multiLevelType w:val="hybridMultilevel"/>
    <w:tmpl w:val="E7A07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653A3E0F"/>
    <w:multiLevelType w:val="hybridMultilevel"/>
    <w:tmpl w:val="3788D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6A05D63"/>
    <w:multiLevelType w:val="hybridMultilevel"/>
    <w:tmpl w:val="0D105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83455CC"/>
    <w:multiLevelType w:val="hybridMultilevel"/>
    <w:tmpl w:val="B10831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A464FED"/>
    <w:multiLevelType w:val="hybridMultilevel"/>
    <w:tmpl w:val="1DB07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145C7E"/>
    <w:multiLevelType w:val="hybridMultilevel"/>
    <w:tmpl w:val="6428BE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113D1D"/>
    <w:multiLevelType w:val="hybridMultilevel"/>
    <w:tmpl w:val="FB241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7F3D3B"/>
    <w:multiLevelType w:val="hybridMultilevel"/>
    <w:tmpl w:val="AA46B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5B236E"/>
    <w:multiLevelType w:val="multilevel"/>
    <w:tmpl w:val="B1EC3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97841D0"/>
    <w:multiLevelType w:val="hybridMultilevel"/>
    <w:tmpl w:val="CACED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CB2170"/>
    <w:multiLevelType w:val="hybridMultilevel"/>
    <w:tmpl w:val="630C4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41"/>
  </w:num>
  <w:num w:numId="12">
    <w:abstractNumId w:val="31"/>
  </w:num>
  <w:num w:numId="13">
    <w:abstractNumId w:val="27"/>
  </w:num>
  <w:num w:numId="14">
    <w:abstractNumId w:val="21"/>
  </w:num>
  <w:num w:numId="15">
    <w:abstractNumId w:val="37"/>
  </w:num>
  <w:num w:numId="16">
    <w:abstractNumId w:val="24"/>
  </w:num>
  <w:num w:numId="17">
    <w:abstractNumId w:val="18"/>
  </w:num>
  <w:num w:numId="18">
    <w:abstractNumId w:val="35"/>
  </w:num>
  <w:num w:numId="19">
    <w:abstractNumId w:val="47"/>
  </w:num>
  <w:num w:numId="20">
    <w:abstractNumId w:val="15"/>
  </w:num>
  <w:num w:numId="21">
    <w:abstractNumId w:val="33"/>
  </w:num>
  <w:num w:numId="22">
    <w:abstractNumId w:val="44"/>
  </w:num>
  <w:num w:numId="23">
    <w:abstractNumId w:val="12"/>
  </w:num>
  <w:num w:numId="24">
    <w:abstractNumId w:val="38"/>
  </w:num>
  <w:num w:numId="25">
    <w:abstractNumId w:val="20"/>
  </w:num>
  <w:num w:numId="26">
    <w:abstractNumId w:val="19"/>
  </w:num>
  <w:num w:numId="27">
    <w:abstractNumId w:val="43"/>
  </w:num>
  <w:num w:numId="28">
    <w:abstractNumId w:val="22"/>
  </w:num>
  <w:num w:numId="29">
    <w:abstractNumId w:val="39"/>
  </w:num>
  <w:num w:numId="30">
    <w:abstractNumId w:val="32"/>
  </w:num>
  <w:num w:numId="31">
    <w:abstractNumId w:val="23"/>
  </w:num>
  <w:num w:numId="32">
    <w:abstractNumId w:val="36"/>
  </w:num>
  <w:num w:numId="33">
    <w:abstractNumId w:val="30"/>
  </w:num>
  <w:num w:numId="34">
    <w:abstractNumId w:val="26"/>
  </w:num>
  <w:num w:numId="35">
    <w:abstractNumId w:val="0"/>
  </w:num>
  <w:num w:numId="36">
    <w:abstractNumId w:val="46"/>
  </w:num>
  <w:num w:numId="37">
    <w:abstractNumId w:val="17"/>
  </w:num>
  <w:num w:numId="38">
    <w:abstractNumId w:val="42"/>
  </w:num>
  <w:num w:numId="39">
    <w:abstractNumId w:val="11"/>
  </w:num>
  <w:num w:numId="40">
    <w:abstractNumId w:val="28"/>
  </w:num>
  <w:num w:numId="41">
    <w:abstractNumId w:val="14"/>
  </w:num>
  <w:num w:numId="42">
    <w:abstractNumId w:val="25"/>
  </w:num>
  <w:num w:numId="43">
    <w:abstractNumId w:val="40"/>
  </w:num>
  <w:num w:numId="44">
    <w:abstractNumId w:val="13"/>
  </w:num>
  <w:num w:numId="45">
    <w:abstractNumId w:val="29"/>
  </w:num>
  <w:num w:numId="46">
    <w:abstractNumId w:val="16"/>
  </w:num>
  <w:num w:numId="47">
    <w:abstractNumId w:val="45"/>
  </w:num>
  <w:num w:numId="48">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86248"/>
    <w:rsid w:val="00033282"/>
    <w:rsid w:val="00034CD2"/>
    <w:rsid w:val="000514B1"/>
    <w:rsid w:val="00051B6A"/>
    <w:rsid w:val="00054A6A"/>
    <w:rsid w:val="000703E8"/>
    <w:rsid w:val="000B5FD4"/>
    <w:rsid w:val="000B5FF6"/>
    <w:rsid w:val="000B7AD5"/>
    <w:rsid w:val="000E67C5"/>
    <w:rsid w:val="000E6B04"/>
    <w:rsid w:val="00160A69"/>
    <w:rsid w:val="00194607"/>
    <w:rsid w:val="001D509E"/>
    <w:rsid w:val="001E1988"/>
    <w:rsid w:val="001E4150"/>
    <w:rsid w:val="001E6AD8"/>
    <w:rsid w:val="002049C0"/>
    <w:rsid w:val="0020712E"/>
    <w:rsid w:val="002341A0"/>
    <w:rsid w:val="00236A27"/>
    <w:rsid w:val="002425FB"/>
    <w:rsid w:val="00296B8F"/>
    <w:rsid w:val="002A25EC"/>
    <w:rsid w:val="002A3311"/>
    <w:rsid w:val="002B5022"/>
    <w:rsid w:val="002D29D2"/>
    <w:rsid w:val="002E0A1C"/>
    <w:rsid w:val="00306C73"/>
    <w:rsid w:val="00347058"/>
    <w:rsid w:val="003A250A"/>
    <w:rsid w:val="003C77FD"/>
    <w:rsid w:val="004002EE"/>
    <w:rsid w:val="00415DFB"/>
    <w:rsid w:val="00416B64"/>
    <w:rsid w:val="00417A35"/>
    <w:rsid w:val="004337FB"/>
    <w:rsid w:val="00454ABF"/>
    <w:rsid w:val="0047319B"/>
    <w:rsid w:val="00497D6D"/>
    <w:rsid w:val="004C43AC"/>
    <w:rsid w:val="004E1A7E"/>
    <w:rsid w:val="00505834"/>
    <w:rsid w:val="005155F2"/>
    <w:rsid w:val="00517EAC"/>
    <w:rsid w:val="0054198B"/>
    <w:rsid w:val="005972B0"/>
    <w:rsid w:val="005B6529"/>
    <w:rsid w:val="005D0EC5"/>
    <w:rsid w:val="005E0E25"/>
    <w:rsid w:val="005E331E"/>
    <w:rsid w:val="0063020F"/>
    <w:rsid w:val="0065143E"/>
    <w:rsid w:val="00681AA4"/>
    <w:rsid w:val="006B118B"/>
    <w:rsid w:val="006B5483"/>
    <w:rsid w:val="006F1727"/>
    <w:rsid w:val="00750F4C"/>
    <w:rsid w:val="00766008"/>
    <w:rsid w:val="00771023"/>
    <w:rsid w:val="0077299F"/>
    <w:rsid w:val="00773AC4"/>
    <w:rsid w:val="00782DCB"/>
    <w:rsid w:val="007D4C67"/>
    <w:rsid w:val="007D4CE7"/>
    <w:rsid w:val="007D5553"/>
    <w:rsid w:val="007E6AF0"/>
    <w:rsid w:val="007F0910"/>
    <w:rsid w:val="007F163E"/>
    <w:rsid w:val="00885586"/>
    <w:rsid w:val="008961A3"/>
    <w:rsid w:val="008A10A7"/>
    <w:rsid w:val="008C4CBB"/>
    <w:rsid w:val="008D7234"/>
    <w:rsid w:val="008E0C39"/>
    <w:rsid w:val="008E1DB3"/>
    <w:rsid w:val="00937ADB"/>
    <w:rsid w:val="0095796B"/>
    <w:rsid w:val="00972CCC"/>
    <w:rsid w:val="009764C2"/>
    <w:rsid w:val="009866B3"/>
    <w:rsid w:val="009A7B28"/>
    <w:rsid w:val="009C6F97"/>
    <w:rsid w:val="009C7A5A"/>
    <w:rsid w:val="009E1E83"/>
    <w:rsid w:val="009F137D"/>
    <w:rsid w:val="009F4C3C"/>
    <w:rsid w:val="00A711FE"/>
    <w:rsid w:val="00A813A2"/>
    <w:rsid w:val="00A8763A"/>
    <w:rsid w:val="00A956C5"/>
    <w:rsid w:val="00A95D6B"/>
    <w:rsid w:val="00A96B2A"/>
    <w:rsid w:val="00AD3B5B"/>
    <w:rsid w:val="00AE223C"/>
    <w:rsid w:val="00AE6C4B"/>
    <w:rsid w:val="00B07D32"/>
    <w:rsid w:val="00B1373A"/>
    <w:rsid w:val="00B2378A"/>
    <w:rsid w:val="00B66D17"/>
    <w:rsid w:val="00BA1052"/>
    <w:rsid w:val="00BC17F9"/>
    <w:rsid w:val="00BC506A"/>
    <w:rsid w:val="00BC5A31"/>
    <w:rsid w:val="00BD5148"/>
    <w:rsid w:val="00C348FA"/>
    <w:rsid w:val="00C623E8"/>
    <w:rsid w:val="00C814C4"/>
    <w:rsid w:val="00D332B6"/>
    <w:rsid w:val="00D5695F"/>
    <w:rsid w:val="00DA5725"/>
    <w:rsid w:val="00DA5984"/>
    <w:rsid w:val="00DC4C16"/>
    <w:rsid w:val="00DC6F97"/>
    <w:rsid w:val="00E00E79"/>
    <w:rsid w:val="00E03050"/>
    <w:rsid w:val="00E42E2B"/>
    <w:rsid w:val="00E61C29"/>
    <w:rsid w:val="00E73E22"/>
    <w:rsid w:val="00EB7F0A"/>
    <w:rsid w:val="00EC52F1"/>
    <w:rsid w:val="00EC5379"/>
    <w:rsid w:val="00EC60FC"/>
    <w:rsid w:val="00EE5D42"/>
    <w:rsid w:val="00EF7538"/>
    <w:rsid w:val="00F44770"/>
    <w:rsid w:val="00F673AE"/>
    <w:rsid w:val="00F86248"/>
    <w:rsid w:val="00FC224C"/>
    <w:rsid w:val="00FC4301"/>
    <w:rsid w:val="00FD3F6E"/>
    <w:rsid w:val="00FE37C1"/>
    <w:rsid w:val="00FF088E"/>
  </w:rsids>
  <m:mathPr>
    <m:mathFont m:val="AKDPE C+ Utop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1" w:qFormat="1"/>
    <w:lsdException w:name="heading 2" w:uiPriority="1" w:qFormat="1"/>
    <w:lsdException w:name="heading 3" w:uiPriority="2" w:qFormat="1"/>
    <w:lsdException w:name="heading 4" w:uiPriority="3" w:qFormat="1"/>
    <w:lsdException w:name="footnote text" w:uiPriority="99" w:qFormat="1"/>
    <w:lsdException w:name="annotation text" w:uiPriority="99"/>
    <w:lsdException w:name="header" w:uiPriority="99"/>
    <w:lsdException w:name="footer" w:uiPriority="99"/>
    <w:lsdException w:name="footnote reference" w:uiPriority="99" w:qFormat="1"/>
    <w:lsdException w:name="annotation reference" w:uiPriority="99"/>
    <w:lsdException w:name="Title" w:qFormat="1"/>
    <w:lsdException w:name="Hyperlink" w:uiPriority="99"/>
    <w:lsdException w:name="FollowedHyperlink" w:uiPriority="99"/>
    <w:lsdException w:name="Strong" w:uiPriority="22"/>
    <w:lsdException w:name="Emphasis" w:uiPriority="7" w:qFormat="1"/>
    <w:lsdException w:name="Document Map" w:uiPriority="99"/>
    <w:lsdException w:name="Normal (Web)" w:uiPriority="99"/>
    <w:lsdException w:name="annotation subject" w:uiPriority="99"/>
    <w:lsdException w:name="Balloon Text" w:uiPriority="99"/>
    <w:lsdException w:name="No Spacing" w:qFormat="1"/>
    <w:lsdException w:name="List Paragraph" w:uiPriority="34" w:qFormat="1"/>
    <w:lsdException w:name="Intense Emphasis" w:uiPriority="6" w:qFormat="1"/>
  </w:latentStyles>
  <w:style w:type="paragraph" w:default="1" w:styleId="Normal">
    <w:name w:val="Normal"/>
    <w:qFormat/>
    <w:rsid w:val="005F6DD5"/>
  </w:style>
  <w:style w:type="paragraph" w:styleId="Heading1">
    <w:name w:val="heading 1"/>
    <w:aliases w:val="Pocket"/>
    <w:basedOn w:val="Normal"/>
    <w:next w:val="Normal"/>
    <w:link w:val="Heading1Char"/>
    <w:qFormat/>
    <w:rsid w:val="00FC224C"/>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sz w:val="52"/>
      <w:szCs w:val="32"/>
    </w:rPr>
  </w:style>
  <w:style w:type="paragraph" w:styleId="Heading2">
    <w:name w:val="heading 2"/>
    <w:aliases w:val="Hat"/>
    <w:basedOn w:val="Normal"/>
    <w:next w:val="Normal"/>
    <w:link w:val="Heading2Char"/>
    <w:uiPriority w:val="1"/>
    <w:unhideWhenUsed/>
    <w:qFormat/>
    <w:rsid w:val="00FC224C"/>
    <w:pPr>
      <w:keepNext/>
      <w:keepLines/>
      <w:pageBreakBefore/>
      <w:spacing w:before="40" w:line="259" w:lineRule="auto"/>
      <w:jc w:val="center"/>
      <w:outlineLvl w:val="1"/>
    </w:pPr>
    <w:rPr>
      <w:rFonts w:ascii="Calibri" w:eastAsiaTheme="majorEastAsia" w:hAnsi="Calibri" w:cstheme="majorBidi"/>
      <w:b/>
      <w:sz w:val="44"/>
      <w:szCs w:val="26"/>
      <w:u w:val="double"/>
    </w:rPr>
  </w:style>
  <w:style w:type="paragraph" w:styleId="Heading3">
    <w:name w:val="heading 3"/>
    <w:aliases w:val="Block,Heading 3 Char1,No Underline,Char Char Char Char Char Char Char, Char Char Char Char Char Char Char,Text 7,Heading 3 Char Char,Char, Char,Tags v 2,3: Cite,Char1,Underlines,Heading 3 Char3,Tag Char Char,Bold Cite,Cite 1,Read Char,Foldover"/>
    <w:basedOn w:val="Normal"/>
    <w:next w:val="Normal"/>
    <w:link w:val="Heading3Char"/>
    <w:uiPriority w:val="2"/>
    <w:unhideWhenUsed/>
    <w:qFormat/>
    <w:rsid w:val="00FC224C"/>
    <w:pPr>
      <w:keepNext/>
      <w:keepLines/>
      <w:pageBreakBefore/>
      <w:spacing w:before="40" w:line="259" w:lineRule="auto"/>
      <w:jc w:val="center"/>
      <w:outlineLvl w:val="2"/>
    </w:pPr>
    <w:rPr>
      <w:rFonts w:ascii="Calibri" w:eastAsiaTheme="majorEastAsia" w:hAnsi="Calibri" w:cstheme="majorBidi"/>
      <w:b/>
      <w:sz w:val="32"/>
      <w:u w:val="single"/>
    </w:rPr>
  </w:style>
  <w:style w:type="paragraph" w:styleId="Heading4">
    <w:name w:val="heading 4"/>
    <w:aliases w:val="Tag,Big card,body,small text,Normal Tag,heading 2, Ch,Ch,no read,No Spacing211,No Spacing12,No Spacing2111,Heading 2 Char2 Char,Heading 2 Char1 Char Char,TAG,No Spacing4,No Spacing11111,No Spacing5,No Spacing21,small space,Medium Grid 21,ta,t"/>
    <w:basedOn w:val="Normal"/>
    <w:next w:val="Normal"/>
    <w:link w:val="Heading4Char"/>
    <w:uiPriority w:val="3"/>
    <w:unhideWhenUsed/>
    <w:qFormat/>
    <w:rsid w:val="00FC224C"/>
    <w:pPr>
      <w:keepNext/>
      <w:keepLines/>
      <w:spacing w:before="40" w:line="259" w:lineRule="auto"/>
      <w:outlineLvl w:val="3"/>
    </w:pPr>
    <w:rPr>
      <w:rFonts w:ascii="Calibri" w:eastAsiaTheme="majorEastAsia" w:hAnsi="Calibri" w:cstheme="majorBidi"/>
      <w:b/>
      <w:iCs/>
      <w:sz w:val="26"/>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FC224C"/>
    <w:rPr>
      <w:rFonts w:ascii="Lucida Grande" w:hAnsi="Lucida Grande"/>
      <w:sz w:val="18"/>
      <w:szCs w:val="18"/>
    </w:rPr>
  </w:style>
  <w:style w:type="character" w:customStyle="1" w:styleId="BalloonTextChar">
    <w:name w:val="Balloon Text Char"/>
    <w:basedOn w:val="DefaultParagraphFont"/>
    <w:link w:val="BalloonText"/>
    <w:uiPriority w:val="99"/>
    <w:semiHidden/>
    <w:rsid w:val="001F1AF2"/>
    <w:rPr>
      <w:rFonts w:ascii="Lucida Grande" w:hAnsi="Lucida Grande"/>
      <w:sz w:val="18"/>
      <w:szCs w:val="18"/>
    </w:rPr>
  </w:style>
  <w:style w:type="character" w:customStyle="1" w:styleId="BalloonTextChar0">
    <w:name w:val="Balloon Text Char"/>
    <w:basedOn w:val="DefaultParagraphFont"/>
    <w:link w:val="BalloonText"/>
    <w:uiPriority w:val="99"/>
    <w:semiHidden/>
    <w:rsid w:val="001F1AF2"/>
    <w:rPr>
      <w:rFonts w:ascii="Lucida Grande" w:hAnsi="Lucida Grande"/>
      <w:sz w:val="18"/>
      <w:szCs w:val="18"/>
    </w:rPr>
  </w:style>
  <w:style w:type="character" w:customStyle="1" w:styleId="BalloonTextChar2">
    <w:name w:val="Balloon Text Char"/>
    <w:basedOn w:val="DefaultParagraphFont"/>
    <w:link w:val="BalloonText"/>
    <w:uiPriority w:val="99"/>
    <w:semiHidden/>
    <w:rsid w:val="001F1AF2"/>
    <w:rPr>
      <w:rFonts w:ascii="Lucida Grande" w:hAnsi="Lucida Grande"/>
      <w:sz w:val="18"/>
      <w:szCs w:val="18"/>
    </w:rPr>
  </w:style>
  <w:style w:type="character" w:customStyle="1" w:styleId="BalloonTextChar3">
    <w:name w:val="Balloon Text Char"/>
    <w:basedOn w:val="DefaultParagraphFont"/>
    <w:link w:val="BalloonText"/>
    <w:uiPriority w:val="99"/>
    <w:semiHidden/>
    <w:rsid w:val="00763478"/>
    <w:rPr>
      <w:rFonts w:ascii="Lucida Grande" w:hAnsi="Lucida Grande"/>
      <w:sz w:val="18"/>
      <w:szCs w:val="18"/>
    </w:rPr>
  </w:style>
  <w:style w:type="character" w:customStyle="1" w:styleId="BalloonTextChar4">
    <w:name w:val="Balloon Text Char"/>
    <w:basedOn w:val="DefaultParagraphFont"/>
    <w:link w:val="BalloonText"/>
    <w:uiPriority w:val="99"/>
    <w:semiHidden/>
    <w:rsid w:val="00763478"/>
    <w:rPr>
      <w:rFonts w:ascii="Lucida Grande" w:hAnsi="Lucida Grande"/>
      <w:sz w:val="18"/>
      <w:szCs w:val="18"/>
    </w:rPr>
  </w:style>
  <w:style w:type="character" w:customStyle="1" w:styleId="Heading1Char">
    <w:name w:val="Heading 1 Char"/>
    <w:aliases w:val="Pocket Char"/>
    <w:basedOn w:val="DefaultParagraphFont"/>
    <w:link w:val="Heading1"/>
    <w:rsid w:val="00FC224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C224C"/>
    <w:rPr>
      <w:rFonts w:ascii="Calibri" w:eastAsiaTheme="majorEastAsia" w:hAnsi="Calibri" w:cstheme="majorBidi"/>
      <w:b/>
      <w:sz w:val="44"/>
      <w:szCs w:val="26"/>
      <w:u w:val="double"/>
    </w:rPr>
  </w:style>
  <w:style w:type="character" w:customStyle="1" w:styleId="Heading3Char">
    <w:name w:val="Heading 3 Char"/>
    <w:aliases w:val="Block Char,Heading 3 Char1 Char,No Underline Char,Char Char Char Char Char Char Char Char, Char Char Char Char Char Char Char Char,Text 7 Char,Heading 3 Char Char Char,Char Char, Char Char,Tags v 2 Char,3: Cite Char,Char1 Char,Cite 1 Char"/>
    <w:basedOn w:val="DefaultParagraphFont"/>
    <w:link w:val="Heading3"/>
    <w:uiPriority w:val="2"/>
    <w:qFormat/>
    <w:rsid w:val="00FC224C"/>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3"/>
    <w:rsid w:val="00FC224C"/>
    <w:rPr>
      <w:rFonts w:ascii="Calibri" w:eastAsiaTheme="majorEastAsia" w:hAnsi="Calibri" w:cstheme="majorBidi"/>
      <w:b/>
      <w:iCs/>
      <w:sz w:val="26"/>
      <w:szCs w:val="22"/>
    </w:rPr>
  </w:style>
  <w:style w:type="character" w:styleId="Emphasis">
    <w:name w:val="Emphasis"/>
    <w:aliases w:val="Minimized,tag2,Size 10,emphasis in card,Evidence,minimized,Highlighted,Underlined,CD Card,ED - Tag,emphasis,Bold Underline,Emphasis!!,small,Qualifications,normal card text,Shrunk,qualifications in card,qualifications,bold underline,Style1,Box"/>
    <w:basedOn w:val="DefaultParagraphFont"/>
    <w:link w:val="textbold"/>
    <w:uiPriority w:val="7"/>
    <w:qFormat/>
    <w:rsid w:val="00FC224C"/>
    <w:rPr>
      <w:rFonts w:ascii="Calibri" w:hAnsi="Calibri"/>
      <w:b/>
      <w:iCs/>
      <w:sz w:val="22"/>
      <w:u w:val="single"/>
      <w:bdr w:val="single" w:sz="12" w:space="0" w:color="auto"/>
    </w:rPr>
  </w:style>
  <w:style w:type="paragraph" w:customStyle="1" w:styleId="textbold">
    <w:name w:val="text bold"/>
    <w:basedOn w:val="Normal"/>
    <w:link w:val="Emphasis"/>
    <w:uiPriority w:val="20"/>
    <w:qFormat/>
    <w:rsid w:val="00FC224C"/>
    <w:pPr>
      <w:spacing w:after="160" w:line="259" w:lineRule="auto"/>
      <w:ind w:left="720"/>
      <w:jc w:val="both"/>
    </w:pPr>
    <w:rPr>
      <w:rFonts w:ascii="Calibri" w:hAnsi="Calibri"/>
      <w:b/>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FC224C"/>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
    <w:basedOn w:val="DefaultParagraphFont"/>
    <w:uiPriority w:val="6"/>
    <w:qFormat/>
    <w:rsid w:val="00FC224C"/>
    <w:rPr>
      <w:b/>
      <w:sz w:val="22"/>
      <w:u w:val="single"/>
    </w:rPr>
  </w:style>
  <w:style w:type="character" w:styleId="Hyperlink">
    <w:name w:val="Hyperlink"/>
    <w:aliases w:val="heading 1 (block title),Card Text,Read,Important,Internet Link,Analytic Text,Internet link"/>
    <w:basedOn w:val="DefaultParagraphFont"/>
    <w:uiPriority w:val="99"/>
    <w:unhideWhenUsed/>
    <w:rsid w:val="00FC224C"/>
    <w:rPr>
      <w:color w:val="auto"/>
      <w:u w:val="none"/>
    </w:rPr>
  </w:style>
  <w:style w:type="character" w:customStyle="1" w:styleId="loose">
    <w:name w:val="loose"/>
    <w:basedOn w:val="DefaultParagraphFont"/>
    <w:rsid w:val="00FC224C"/>
  </w:style>
  <w:style w:type="character" w:customStyle="1" w:styleId="verdana">
    <w:name w:val="verdana"/>
    <w:basedOn w:val="DefaultParagraphFont"/>
    <w:rsid w:val="00FC224C"/>
  </w:style>
  <w:style w:type="character" w:customStyle="1" w:styleId="BoldUnderlineChar">
    <w:name w:val="Bold Underline Char"/>
    <w:locked/>
    <w:rsid w:val="00FC224C"/>
    <w:rPr>
      <w:rFonts w:ascii="Times New Roman" w:eastAsia="Times New Roman" w:hAnsi="Times New Roman"/>
      <w:b/>
      <w:bCs/>
      <w:szCs w:val="24"/>
      <w:u w:val="single"/>
    </w:rPr>
  </w:style>
  <w:style w:type="character" w:customStyle="1" w:styleId="TitleChar">
    <w:name w:val="Title Char"/>
    <w:aliases w:val="UNDERLINE Char,Cites and Cards Char,Bold Underlined Char,title Char,Block Heading Char"/>
    <w:basedOn w:val="DefaultParagraphFont"/>
    <w:link w:val="Title"/>
    <w:qFormat/>
    <w:rsid w:val="00FC224C"/>
    <w:rPr>
      <w:sz w:val="20"/>
      <w:u w:val="single"/>
    </w:rPr>
  </w:style>
  <w:style w:type="paragraph" w:styleId="Title">
    <w:name w:val="Title"/>
    <w:aliases w:val="UNDERLINE,Cites and Cards,Bold Underlined,title,Block Heading"/>
    <w:basedOn w:val="Normal"/>
    <w:next w:val="Normal"/>
    <w:link w:val="TitleChar"/>
    <w:qFormat/>
    <w:rsid w:val="00FC224C"/>
    <w:pPr>
      <w:pBdr>
        <w:bottom w:val="single" w:sz="8" w:space="4" w:color="4F81BD"/>
      </w:pBdr>
      <w:spacing w:after="300" w:line="259" w:lineRule="auto"/>
      <w:contextualSpacing/>
    </w:pPr>
    <w:rPr>
      <w:sz w:val="20"/>
      <w:u w:val="single"/>
    </w:rPr>
  </w:style>
  <w:style w:type="character" w:customStyle="1" w:styleId="TitleChar1">
    <w:name w:val="Title Char1"/>
    <w:basedOn w:val="DefaultParagraphFont"/>
    <w:link w:val="Title"/>
    <w:uiPriority w:val="10"/>
    <w:rsid w:val="00FC224C"/>
    <w:rPr>
      <w:rFonts w:asciiTheme="majorHAnsi" w:eastAsiaTheme="majorEastAsia" w:hAnsiTheme="majorHAnsi" w:cstheme="majorBidi"/>
      <w:color w:val="183A63" w:themeColor="text2" w:themeShade="CC"/>
      <w:spacing w:val="5"/>
      <w:kern w:val="28"/>
      <w:sz w:val="52"/>
      <w:szCs w:val="52"/>
    </w:rPr>
  </w:style>
  <w:style w:type="character" w:customStyle="1" w:styleId="apple-converted-space">
    <w:name w:val="apple-converted-space"/>
    <w:basedOn w:val="DefaultParagraphFont"/>
    <w:rsid w:val="00FC224C"/>
  </w:style>
  <w:style w:type="character" w:customStyle="1" w:styleId="hit">
    <w:name w:val="hit"/>
    <w:basedOn w:val="DefaultParagraphFont"/>
    <w:rsid w:val="00FC224C"/>
  </w:style>
  <w:style w:type="character" w:customStyle="1" w:styleId="blue">
    <w:name w:val="blue"/>
    <w:basedOn w:val="DefaultParagraphFont"/>
    <w:rsid w:val="00FC224C"/>
  </w:style>
  <w:style w:type="paragraph" w:styleId="NormalWeb">
    <w:name w:val="Normal (Web)"/>
    <w:basedOn w:val="Normal"/>
    <w:link w:val="NormalWebChar"/>
    <w:uiPriority w:val="99"/>
    <w:unhideWhenUsed/>
    <w:rsid w:val="00FC224C"/>
    <w:pPr>
      <w:spacing w:before="100" w:beforeAutospacing="1" w:after="100" w:afterAutospacing="1" w:line="259" w:lineRule="auto"/>
    </w:pPr>
    <w:rPr>
      <w:rFonts w:ascii="Times New Roman" w:eastAsia="Times New Roman" w:hAnsi="Times New Roman" w:cs="Times New Roman"/>
    </w:rPr>
  </w:style>
  <w:style w:type="character" w:customStyle="1" w:styleId="NormalWebChar">
    <w:name w:val="Normal (Web) Char"/>
    <w:link w:val="NormalWeb"/>
    <w:rsid w:val="001E1988"/>
    <w:rPr>
      <w:rFonts w:ascii="Times New Roman" w:eastAsia="Times New Roman" w:hAnsi="Times New Roman" w:cs="Times New Roman"/>
    </w:rPr>
  </w:style>
  <w:style w:type="paragraph" w:customStyle="1" w:styleId="left">
    <w:name w:val="left"/>
    <w:basedOn w:val="Normal"/>
    <w:rsid w:val="00FC224C"/>
    <w:pPr>
      <w:spacing w:before="100" w:beforeAutospacing="1" w:after="100" w:afterAutospacing="1" w:line="259" w:lineRule="auto"/>
    </w:pPr>
    <w:rPr>
      <w:rFonts w:ascii="Times New Roman" w:eastAsia="Times New Roman" w:hAnsi="Times New Roman" w:cs="Times New Roman"/>
    </w:rPr>
  </w:style>
  <w:style w:type="character" w:styleId="Strong">
    <w:name w:val="Strong"/>
    <w:basedOn w:val="DefaultParagraphFont"/>
    <w:uiPriority w:val="22"/>
    <w:qFormat/>
    <w:rsid w:val="00FC224C"/>
    <w:rPr>
      <w:b/>
      <w:bCs/>
    </w:rPr>
  </w:style>
  <w:style w:type="paragraph" w:customStyle="1" w:styleId="inside-copy">
    <w:name w:val="inside-copy"/>
    <w:basedOn w:val="Normal"/>
    <w:rsid w:val="00FC224C"/>
    <w:pPr>
      <w:spacing w:before="100" w:beforeAutospacing="1" w:after="100" w:afterAutospacing="1" w:line="259" w:lineRule="auto"/>
    </w:pPr>
    <w:rPr>
      <w:rFonts w:ascii="Times New Roman" w:eastAsia="Times New Roman" w:hAnsi="Times New Roman" w:cs="Times New Roman"/>
    </w:rPr>
  </w:style>
  <w:style w:type="paragraph" w:customStyle="1" w:styleId="dropcap">
    <w:name w:val="dropcap"/>
    <w:basedOn w:val="Normal"/>
    <w:rsid w:val="00FC224C"/>
    <w:pPr>
      <w:spacing w:before="100" w:beforeAutospacing="1" w:after="100" w:afterAutospacing="1" w:line="259" w:lineRule="auto"/>
    </w:pPr>
    <w:rPr>
      <w:rFonts w:ascii="Times New Roman" w:eastAsia="Times New Roman" w:hAnsi="Times New Roman" w:cs="Times New Roman"/>
    </w:rPr>
  </w:style>
  <w:style w:type="paragraph" w:customStyle="1" w:styleId="Cards">
    <w:name w:val="Cards"/>
    <w:basedOn w:val="Normal"/>
    <w:rsid w:val="00FC224C"/>
    <w:rPr>
      <w:rFonts w:ascii="Verdana" w:eastAsia="SimSun" w:hAnsi="Verdana" w:cs="Times New Roman"/>
      <w:lang w:eastAsia="zh-CN"/>
    </w:rPr>
  </w:style>
  <w:style w:type="character" w:customStyle="1" w:styleId="DebateUnderline">
    <w:name w:val="Debate Underline"/>
    <w:uiPriority w:val="99"/>
    <w:rsid w:val="00FC224C"/>
    <w:rPr>
      <w:rFonts w:ascii="Times New Roman" w:hAnsi="Times New Roman"/>
      <w:sz w:val="24"/>
      <w:u w:val="thick"/>
    </w:rPr>
  </w:style>
  <w:style w:type="paragraph" w:styleId="DocumentMap">
    <w:name w:val="Document Map"/>
    <w:basedOn w:val="Normal"/>
    <w:link w:val="DocumentMapChar"/>
    <w:uiPriority w:val="99"/>
    <w:semiHidden/>
    <w:unhideWhenUsed/>
    <w:rsid w:val="00FC224C"/>
    <w:rPr>
      <w:rFonts w:ascii="Lucida Grande" w:hAnsi="Lucida Grande"/>
    </w:rPr>
  </w:style>
  <w:style w:type="character" w:customStyle="1" w:styleId="DocumentMapChar">
    <w:name w:val="Document Map Char"/>
    <w:basedOn w:val="DefaultParagraphFont"/>
    <w:link w:val="DocumentMap"/>
    <w:uiPriority w:val="99"/>
    <w:semiHidden/>
    <w:rsid w:val="00FC224C"/>
    <w:rPr>
      <w:rFonts w:ascii="Lucida Grande" w:hAnsi="Lucida Grande"/>
    </w:rPr>
  </w:style>
  <w:style w:type="character" w:styleId="CommentReference">
    <w:name w:val="annotation reference"/>
    <w:basedOn w:val="DefaultParagraphFont"/>
    <w:uiPriority w:val="99"/>
    <w:unhideWhenUsed/>
    <w:rsid w:val="00FC224C"/>
    <w:rPr>
      <w:sz w:val="16"/>
      <w:szCs w:val="16"/>
    </w:rPr>
  </w:style>
  <w:style w:type="paragraph" w:styleId="CommentText">
    <w:name w:val="annotation text"/>
    <w:basedOn w:val="Normal"/>
    <w:link w:val="CommentTextChar"/>
    <w:uiPriority w:val="99"/>
    <w:unhideWhenUsed/>
    <w:rsid w:val="00FC224C"/>
    <w:pPr>
      <w:spacing w:after="160" w:line="259" w:lineRule="auto"/>
    </w:pPr>
    <w:rPr>
      <w:rFonts w:ascii="Calibri" w:hAnsi="Calibri" w:cs="Calibri"/>
      <w:sz w:val="20"/>
      <w:szCs w:val="20"/>
    </w:rPr>
  </w:style>
  <w:style w:type="character" w:customStyle="1" w:styleId="CommentTextChar">
    <w:name w:val="Comment Text Char"/>
    <w:basedOn w:val="DefaultParagraphFont"/>
    <w:link w:val="CommentText"/>
    <w:uiPriority w:val="99"/>
    <w:rsid w:val="00FC224C"/>
    <w:rPr>
      <w:rFonts w:ascii="Calibri" w:hAnsi="Calibri" w:cs="Calibri"/>
      <w:sz w:val="20"/>
      <w:szCs w:val="20"/>
    </w:rPr>
  </w:style>
  <w:style w:type="character" w:customStyle="1" w:styleId="BalloonTextChar1">
    <w:name w:val="Balloon Text Char1"/>
    <w:basedOn w:val="DefaultParagraphFont"/>
    <w:link w:val="BalloonText"/>
    <w:uiPriority w:val="99"/>
    <w:semiHidden/>
    <w:rsid w:val="00FC224C"/>
    <w:rPr>
      <w:rFonts w:ascii="Lucida Grande" w:hAnsi="Lucida Grande"/>
      <w:sz w:val="18"/>
      <w:szCs w:val="18"/>
    </w:rPr>
  </w:style>
  <w:style w:type="paragraph" w:styleId="Header">
    <w:name w:val="header"/>
    <w:aliases w:val="Char2,Header 1,Header Char Char,Block Char Char,Header Char1 Char,Header Char Char Char,Header Char Char1 Char,Header Char1 Char Char Char,Header Char Char1 Char Char Char,Header Char1 Char Char1 Char Char Char, Char2,Header Char2"/>
    <w:basedOn w:val="Normal"/>
    <w:link w:val="HeaderChar"/>
    <w:uiPriority w:val="99"/>
    <w:unhideWhenUsed/>
    <w:qFormat/>
    <w:rsid w:val="001E1988"/>
    <w:pPr>
      <w:tabs>
        <w:tab w:val="center" w:pos="4320"/>
        <w:tab w:val="right" w:pos="8640"/>
      </w:tabs>
    </w:pPr>
    <w:rPr>
      <w:rFonts w:ascii="Georgia" w:hAnsi="Georgia"/>
    </w:rPr>
  </w:style>
  <w:style w:type="character" w:customStyle="1" w:styleId="HeaderChar">
    <w:name w:val="Header Char"/>
    <w:aliases w:val="Char2 Char,Header 1 Char,Header Char Char Char1,Block Char Char Char,Header Char1 Char Char,Header Char Char Char Char,Header Char Char1 Char Char,Header Char1 Char Char Char Char,Header Char Char1 Char Char Char Char, Char2 Char"/>
    <w:basedOn w:val="DefaultParagraphFont"/>
    <w:link w:val="Header"/>
    <w:uiPriority w:val="99"/>
    <w:qFormat/>
    <w:rsid w:val="001E1988"/>
    <w:rPr>
      <w:rFonts w:ascii="Georgia" w:hAnsi="Georgia"/>
    </w:rPr>
  </w:style>
  <w:style w:type="paragraph" w:styleId="Footer">
    <w:name w:val="footer"/>
    <w:basedOn w:val="Normal"/>
    <w:link w:val="FooterChar"/>
    <w:uiPriority w:val="99"/>
    <w:unhideWhenUsed/>
    <w:rsid w:val="001E1988"/>
    <w:pPr>
      <w:tabs>
        <w:tab w:val="center" w:pos="4320"/>
        <w:tab w:val="right" w:pos="8640"/>
      </w:tabs>
    </w:pPr>
    <w:rPr>
      <w:rFonts w:ascii="Georgia" w:hAnsi="Georgia"/>
    </w:rPr>
  </w:style>
  <w:style w:type="character" w:customStyle="1" w:styleId="FooterChar">
    <w:name w:val="Footer Char"/>
    <w:basedOn w:val="DefaultParagraphFont"/>
    <w:link w:val="Footer"/>
    <w:uiPriority w:val="99"/>
    <w:rsid w:val="001E1988"/>
    <w:rPr>
      <w:rFonts w:ascii="Georgia" w:hAnsi="Georgia"/>
    </w:rPr>
  </w:style>
  <w:style w:type="paragraph" w:styleId="NoSpacing">
    <w:name w:val="No Spacing"/>
    <w:aliases w:val="Small Text,Tags,No Spacing1,Debate Text,No Spacing11,No Spacing2,Card,Read stuff,No Spacing111,tags,No Spacing3,No Spacing1111,Tag and Cite,No Spacing51,Tag Title,CD - Cite,Dont use,No Spacing41,No Spacing31,tag,No Spacing6"/>
    <w:link w:val="NoSpacingChar"/>
    <w:qFormat/>
    <w:rsid w:val="001E1988"/>
    <w:rPr>
      <w:rFonts w:eastAsiaTheme="minorEastAsia"/>
    </w:rPr>
  </w:style>
  <w:style w:type="character" w:customStyle="1" w:styleId="NoSpacingChar">
    <w:name w:val="No Spacing Char"/>
    <w:aliases w:val="Small Text Char,Tags Char,No Spacing1 Char,Debate Text Char,No Spacing11 Char,No Spacing2 Char,Card Char,Read stuff Char,No Spacing111 Char,tags Char,No Spacing3 Char,No Spacing1111 Char,Tag and Cite Char,No Spacing51 Char,Tag Title Char"/>
    <w:link w:val="NoSpacing"/>
    <w:uiPriority w:val="99"/>
    <w:rsid w:val="001E1988"/>
    <w:rPr>
      <w:rFonts w:eastAsiaTheme="minorEastAsia"/>
    </w:rPr>
  </w:style>
  <w:style w:type="paragraph" w:styleId="ListParagraph">
    <w:name w:val="List Paragraph"/>
    <w:basedOn w:val="Normal"/>
    <w:uiPriority w:val="34"/>
    <w:qFormat/>
    <w:rsid w:val="001E1988"/>
    <w:pPr>
      <w:ind w:left="720"/>
      <w:contextualSpacing/>
    </w:pPr>
    <w:rPr>
      <w:rFonts w:ascii="Georgia" w:eastAsiaTheme="minorEastAsia" w:hAnsi="Georgia"/>
      <w:sz w:val="16"/>
    </w:rPr>
  </w:style>
  <w:style w:type="paragraph" w:customStyle="1" w:styleId="Underlining">
    <w:name w:val="Underlining"/>
    <w:basedOn w:val="Normal"/>
    <w:next w:val="Normal"/>
    <w:link w:val="UnderliningChar"/>
    <w:rsid w:val="001E1988"/>
    <w:rPr>
      <w:rFonts w:ascii="Arial Narrow" w:eastAsia="Times New Roman" w:hAnsi="Arial Narrow" w:cs="Times New Roman"/>
      <w:szCs w:val="20"/>
      <w:u w:val="single"/>
    </w:rPr>
  </w:style>
  <w:style w:type="character" w:customStyle="1" w:styleId="UnderliningChar">
    <w:name w:val="Underlining Char"/>
    <w:link w:val="Underlining"/>
    <w:rsid w:val="001E1988"/>
    <w:rPr>
      <w:rFonts w:ascii="Arial Narrow" w:eastAsia="Times New Roman" w:hAnsi="Arial Narrow" w:cs="Times New Roman"/>
      <w:szCs w:val="20"/>
      <w:u w:val="single"/>
    </w:rPr>
  </w:style>
  <w:style w:type="paragraph" w:customStyle="1" w:styleId="Ununderlinedtext">
    <w:name w:val="Un underlined text"/>
    <w:basedOn w:val="Normal"/>
    <w:rsid w:val="001E1988"/>
    <w:rPr>
      <w:rFonts w:ascii="Times" w:eastAsia="Times New Roman" w:hAnsi="Times" w:cs="Times New Roman"/>
      <w:sz w:val="15"/>
    </w:rPr>
  </w:style>
  <w:style w:type="paragraph" w:customStyle="1" w:styleId="card">
    <w:name w:val="card"/>
    <w:basedOn w:val="Normal"/>
    <w:next w:val="Normal"/>
    <w:link w:val="cardChar"/>
    <w:qFormat/>
    <w:rsid w:val="001E1988"/>
    <w:pPr>
      <w:ind w:left="288" w:right="288"/>
    </w:pPr>
    <w:rPr>
      <w:rFonts w:ascii="Times New Roman" w:eastAsia="Times New Roman" w:hAnsi="Times New Roman" w:cs="Times New Roman"/>
      <w:sz w:val="20"/>
      <w:szCs w:val="20"/>
    </w:rPr>
  </w:style>
  <w:style w:type="character" w:customStyle="1" w:styleId="cardChar">
    <w:name w:val="card Char"/>
    <w:link w:val="card"/>
    <w:rsid w:val="001E1988"/>
    <w:rPr>
      <w:rFonts w:ascii="Times New Roman" w:eastAsia="Times New Roman" w:hAnsi="Times New Roman" w:cs="Times New Roman"/>
      <w:sz w:val="20"/>
      <w:szCs w:val="20"/>
    </w:rPr>
  </w:style>
  <w:style w:type="character" w:customStyle="1" w:styleId="underline">
    <w:name w:val="underline"/>
    <w:qFormat/>
    <w:rsid w:val="001E1988"/>
    <w:rPr>
      <w:b/>
      <w:u w:val="single"/>
    </w:rPr>
  </w:style>
  <w:style w:type="character" w:customStyle="1" w:styleId="Emphasis2">
    <w:name w:val="Emphasis2"/>
    <w:rsid w:val="001E1988"/>
    <w:rPr>
      <w:rFonts w:ascii="Franklin Gothic Heavy" w:hAnsi="Franklin Gothic Heavy"/>
      <w:iCs/>
      <w:u w:val="single"/>
    </w:rPr>
  </w:style>
  <w:style w:type="paragraph" w:customStyle="1" w:styleId="Citation">
    <w:name w:val="Citation"/>
    <w:basedOn w:val="Normal"/>
    <w:qFormat/>
    <w:rsid w:val="001E1988"/>
    <w:rPr>
      <w:rFonts w:ascii="Arial" w:hAnsi="Arial"/>
      <w:b/>
      <w:u w:val="single"/>
    </w:rPr>
  </w:style>
  <w:style w:type="paragraph" w:customStyle="1" w:styleId="Nothing">
    <w:name w:val="Nothing"/>
    <w:rsid w:val="001E1988"/>
    <w:rPr>
      <w:rFonts w:ascii="Times New Roman" w:eastAsia="Times New Roman" w:hAnsi="Times New Roman" w:cs="Times New Roman"/>
      <w:sz w:val="20"/>
    </w:rPr>
  </w:style>
  <w:style w:type="character" w:customStyle="1" w:styleId="Author-Date">
    <w:name w:val="Author-Date"/>
    <w:rsid w:val="001E1988"/>
    <w:rPr>
      <w:b/>
      <w:sz w:val="24"/>
    </w:rPr>
  </w:style>
  <w:style w:type="paragraph" w:styleId="FootnoteText">
    <w:name w:val="footnote text"/>
    <w:basedOn w:val="Normal"/>
    <w:link w:val="FootnoteTextChar"/>
    <w:uiPriority w:val="99"/>
    <w:unhideWhenUsed/>
    <w:qFormat/>
    <w:rsid w:val="001E1988"/>
  </w:style>
  <w:style w:type="character" w:customStyle="1" w:styleId="FootnoteTextChar">
    <w:name w:val="Footnote Text Char"/>
    <w:basedOn w:val="DefaultParagraphFont"/>
    <w:link w:val="FootnoteText"/>
    <w:uiPriority w:val="99"/>
    <w:rsid w:val="001E1988"/>
  </w:style>
  <w:style w:type="character" w:styleId="FootnoteReference">
    <w:name w:val="footnote reference"/>
    <w:aliases w:val="FN Ref,footnote reference,fr,o,FR,(NECG) Footnote Reference"/>
    <w:basedOn w:val="DefaultParagraphFont"/>
    <w:uiPriority w:val="99"/>
    <w:unhideWhenUsed/>
    <w:qFormat/>
    <w:rsid w:val="001E1988"/>
    <w:rPr>
      <w:vertAlign w:val="superscript"/>
    </w:rPr>
  </w:style>
  <w:style w:type="paragraph" w:customStyle="1" w:styleId="normal0">
    <w:name w:val="normal"/>
    <w:rsid w:val="001E1988"/>
    <w:pPr>
      <w:spacing w:line="276" w:lineRule="auto"/>
    </w:pPr>
    <w:rPr>
      <w:rFonts w:ascii="Arial" w:eastAsia="Arial" w:hAnsi="Arial" w:cs="Arial"/>
      <w:color w:val="000000"/>
      <w:sz w:val="22"/>
      <w:szCs w:val="20"/>
    </w:rPr>
  </w:style>
  <w:style w:type="character" w:customStyle="1" w:styleId="DebateUnderlined">
    <w:name w:val="Debate Underlined"/>
    <w:rsid w:val="001E1988"/>
    <w:rPr>
      <w:rFonts w:ascii="Tahoma" w:hAnsi="Tahoma"/>
      <w:b/>
      <w:sz w:val="22"/>
      <w:u w:val="single"/>
    </w:rPr>
  </w:style>
  <w:style w:type="paragraph" w:customStyle="1" w:styleId="cards0">
    <w:name w:val="cards"/>
    <w:basedOn w:val="Normal"/>
    <w:qFormat/>
    <w:rsid w:val="001E1988"/>
    <w:rPr>
      <w:rFonts w:ascii="Times New Roman" w:eastAsia="Calibri" w:hAnsi="Times New Roman" w:cs="Times New Roman"/>
      <w:sz w:val="20"/>
      <w:szCs w:val="22"/>
    </w:rPr>
  </w:style>
  <w:style w:type="character" w:styleId="PageNumber">
    <w:name w:val="page number"/>
    <w:basedOn w:val="DefaultParagraphFont"/>
    <w:rsid w:val="001E1988"/>
  </w:style>
  <w:style w:type="character" w:customStyle="1" w:styleId="cite">
    <w:name w:val="cite"/>
    <w:rsid w:val="001E1988"/>
    <w:rPr>
      <w:rFonts w:ascii="Times New Roman" w:hAnsi="Times New Roman"/>
      <w:b/>
      <w:sz w:val="24"/>
    </w:rPr>
  </w:style>
  <w:style w:type="paragraph" w:customStyle="1" w:styleId="Cites">
    <w:name w:val="Cites"/>
    <w:basedOn w:val="Normal"/>
    <w:next w:val="cards0"/>
    <w:link w:val="CitesChar"/>
    <w:qFormat/>
    <w:rsid w:val="001E1988"/>
    <w:rPr>
      <w:rFonts w:ascii="Times New Roman" w:eastAsia="Calibri" w:hAnsi="Times New Roman" w:cs="Times New Roman"/>
      <w:b/>
      <w:szCs w:val="22"/>
      <w:u w:val="single"/>
    </w:rPr>
  </w:style>
  <w:style w:type="character" w:customStyle="1" w:styleId="CitesChar">
    <w:name w:val="Cites Char"/>
    <w:basedOn w:val="DefaultParagraphFont"/>
    <w:link w:val="Cites"/>
    <w:rsid w:val="001E1988"/>
    <w:rPr>
      <w:rFonts w:ascii="Times New Roman" w:eastAsia="Calibri" w:hAnsi="Times New Roman" w:cs="Times New Roman"/>
      <w:b/>
      <w:szCs w:val="22"/>
      <w:u w:val="single"/>
    </w:rPr>
  </w:style>
  <w:style w:type="character" w:styleId="FollowedHyperlink">
    <w:name w:val="FollowedHyperlink"/>
    <w:basedOn w:val="DefaultParagraphFont"/>
    <w:uiPriority w:val="99"/>
    <w:rsid w:val="001E1988"/>
    <w:rPr>
      <w:color w:val="800080" w:themeColor="followedHyperlink"/>
      <w:u w:val="single"/>
    </w:rPr>
  </w:style>
  <w:style w:type="character" w:customStyle="1" w:styleId="wikiexternallink">
    <w:name w:val="wikiexternallink"/>
    <w:basedOn w:val="DefaultParagraphFont"/>
    <w:rsid w:val="001E1988"/>
  </w:style>
  <w:style w:type="character" w:customStyle="1" w:styleId="wikigeneratedlinkcontent">
    <w:name w:val="wikigeneratedlinkcontent"/>
    <w:basedOn w:val="DefaultParagraphFont"/>
    <w:rsid w:val="001E1988"/>
  </w:style>
  <w:style w:type="character" w:customStyle="1" w:styleId="CardTextChar">
    <w:name w:val="Card Text Char"/>
    <w:basedOn w:val="DefaultParagraphFont"/>
    <w:rsid w:val="001E1988"/>
    <w:rPr>
      <w:rFonts w:ascii="Tahoma" w:eastAsia="Times New Roman" w:hAnsi="Tahoma" w:cs="Tahoma"/>
      <w:sz w:val="22"/>
      <w:szCs w:val="22"/>
    </w:rPr>
  </w:style>
  <w:style w:type="paragraph" w:customStyle="1" w:styleId="Brief-SecondarySource">
    <w:name w:val="Brief - Secondary Source"/>
    <w:basedOn w:val="Normal"/>
    <w:rsid w:val="001E1988"/>
    <w:rPr>
      <w:rFonts w:ascii="Times New Roman" w:eastAsia="Times New Roman" w:hAnsi="Times New Roman" w:cs="Times New Roman"/>
      <w:sz w:val="14"/>
      <w:szCs w:val="20"/>
    </w:rPr>
  </w:style>
  <w:style w:type="paragraph" w:customStyle="1" w:styleId="BlockTitle">
    <w:name w:val="Block Title"/>
    <w:basedOn w:val="Heading1"/>
    <w:next w:val="Normal"/>
    <w:link w:val="BlockTitleChar"/>
    <w:autoRedefine/>
    <w:rsid w:val="001E1988"/>
    <w:pPr>
      <w:keepLines w:val="0"/>
      <w:pageBreakBefore w:val="0"/>
      <w:pBdr>
        <w:top w:val="single" w:sz="4" w:space="1" w:color="auto" w:shadow="1"/>
        <w:left w:val="single" w:sz="4" w:space="4" w:color="auto" w:shadow="1"/>
        <w:bottom w:val="single" w:sz="4" w:space="1" w:color="auto" w:shadow="1"/>
        <w:right w:val="single" w:sz="4" w:space="4" w:color="auto" w:shadow="1"/>
      </w:pBdr>
      <w:shd w:val="clear" w:color="auto" w:fill="EEECE1"/>
      <w:spacing w:before="0" w:after="240" w:line="240" w:lineRule="auto"/>
    </w:pPr>
    <w:rPr>
      <w:rFonts w:ascii="Times New Roman" w:eastAsia="Times New Roman" w:hAnsi="Times New Roman" w:cs="Times New Roman"/>
      <w:bCs/>
      <w:kern w:val="32"/>
      <w:sz w:val="28"/>
      <w:szCs w:val="28"/>
    </w:rPr>
  </w:style>
  <w:style w:type="character" w:customStyle="1" w:styleId="BlockTitleChar">
    <w:name w:val="Block Title Char"/>
    <w:link w:val="BlockTitle"/>
    <w:locked/>
    <w:rsid w:val="001E1988"/>
    <w:rPr>
      <w:rFonts w:ascii="Times New Roman" w:eastAsia="Times New Roman" w:hAnsi="Times New Roman" w:cs="Times New Roman"/>
      <w:b/>
      <w:bCs/>
      <w:kern w:val="32"/>
      <w:sz w:val="28"/>
      <w:szCs w:val="28"/>
      <w:shd w:val="clear" w:color="auto" w:fill="EEECE1"/>
    </w:rPr>
  </w:style>
  <w:style w:type="character" w:customStyle="1" w:styleId="cornerimagecentre">
    <w:name w:val="cornerimagecentre"/>
    <w:basedOn w:val="DefaultParagraphFont"/>
    <w:rsid w:val="001E1988"/>
  </w:style>
  <w:style w:type="character" w:customStyle="1" w:styleId="relcontdate">
    <w:name w:val="relcontdate"/>
    <w:basedOn w:val="DefaultParagraphFont"/>
    <w:rsid w:val="001E1988"/>
  </w:style>
  <w:style w:type="character" w:customStyle="1" w:styleId="TagChar1">
    <w:name w:val="Tag Char1"/>
    <w:basedOn w:val="DefaultParagraphFont"/>
    <w:rsid w:val="001E1988"/>
    <w:rPr>
      <w:b/>
      <w:sz w:val="24"/>
      <w:szCs w:val="24"/>
      <w:lang w:val="en-US" w:eastAsia="en-US" w:bidi="ar-SA"/>
    </w:rPr>
  </w:style>
  <w:style w:type="paragraph" w:customStyle="1" w:styleId="StylecardThickunderline">
    <w:name w:val="Style card + Thick underline"/>
    <w:basedOn w:val="card"/>
    <w:link w:val="StylecardThickunderlineChar"/>
    <w:rsid w:val="001E1988"/>
    <w:rPr>
      <w:u w:val="thick"/>
    </w:rPr>
  </w:style>
  <w:style w:type="character" w:customStyle="1" w:styleId="StylecardThickunderlineChar">
    <w:name w:val="Style card + Thick underline Char"/>
    <w:basedOn w:val="cardChar"/>
    <w:link w:val="StylecardThickunderline"/>
    <w:rsid w:val="001E1988"/>
    <w:rPr>
      <w:u w:val="thick"/>
    </w:rPr>
  </w:style>
  <w:style w:type="character" w:customStyle="1" w:styleId="tagChar">
    <w:name w:val="tag Char"/>
    <w:aliases w:val="TAG Char Char,TAG Char1,Heading 2 Char Char1 Char Char,Heading 2 Char2 Char1,Heading 2 Char1 Char Char1,Heading 2 Char Char Char Char1,Heading 2 Char1,Hat Char1,Char Char Char Char1,Char Char Char Char Char Char Char Char Char2,Tag&amp;C Char1"/>
    <w:basedOn w:val="DefaultParagraphFont"/>
    <w:qFormat/>
    <w:rsid w:val="001E1988"/>
    <w:rPr>
      <w:b/>
      <w:sz w:val="24"/>
      <w:lang w:val="en-US" w:eastAsia="en-US" w:bidi="ar-SA"/>
    </w:rPr>
  </w:style>
  <w:style w:type="character" w:customStyle="1" w:styleId="CommentSubjectChar">
    <w:name w:val="Comment Subject Char"/>
    <w:basedOn w:val="CommentTextChar"/>
    <w:link w:val="CommentSubject"/>
    <w:uiPriority w:val="99"/>
    <w:semiHidden/>
    <w:rsid w:val="001E1988"/>
    <w:rPr>
      <w:rFonts w:ascii="Arial" w:eastAsiaTheme="minorEastAsia" w:hAnsi="Arial" w:cs="Arial"/>
      <w:b/>
      <w:bCs/>
    </w:rPr>
  </w:style>
  <w:style w:type="paragraph" w:styleId="CommentSubject">
    <w:name w:val="annotation subject"/>
    <w:basedOn w:val="CommentText"/>
    <w:next w:val="CommentText"/>
    <w:link w:val="CommentSubjectChar"/>
    <w:uiPriority w:val="99"/>
    <w:semiHidden/>
    <w:unhideWhenUsed/>
    <w:rsid w:val="001E1988"/>
    <w:rPr>
      <w:rFonts w:ascii="Arial" w:eastAsiaTheme="minorEastAsia" w:hAnsi="Arial" w:cs="Arial"/>
      <w:b/>
      <w:bCs/>
    </w:rPr>
  </w:style>
  <w:style w:type="character" w:customStyle="1" w:styleId="CommentSubjectChar1">
    <w:name w:val="Comment Subject Char1"/>
    <w:basedOn w:val="CommentTextChar"/>
    <w:link w:val="CommentSubject"/>
    <w:uiPriority w:val="99"/>
    <w:semiHidden/>
    <w:rsid w:val="001E1988"/>
    <w:rPr>
      <w:b/>
      <w:bCs/>
    </w:rPr>
  </w:style>
  <w:style w:type="paragraph" w:customStyle="1" w:styleId="Tag2">
    <w:name w:val="Tag2"/>
    <w:basedOn w:val="Normal"/>
    <w:autoRedefine/>
    <w:qFormat/>
    <w:rsid w:val="001E1988"/>
    <w:rPr>
      <w:rFonts w:ascii="Arial" w:hAnsi="Arial" w:cs="Arial"/>
      <w:b/>
      <w:szCs w:val="22"/>
    </w:rPr>
  </w:style>
  <w:style w:type="character" w:customStyle="1" w:styleId="BoldUnderline">
    <w:name w:val="BoldUnderline"/>
    <w:uiPriority w:val="1"/>
    <w:qFormat/>
    <w:rsid w:val="001E1988"/>
    <w:rPr>
      <w:rFonts w:ascii="Arial" w:hAnsi="Arial"/>
      <w:b/>
      <w:sz w:val="20"/>
      <w:u w:val="single"/>
    </w:rPr>
  </w:style>
  <w:style w:type="paragraph" w:customStyle="1" w:styleId="evidencetext">
    <w:name w:val="evidence text"/>
    <w:basedOn w:val="Normal"/>
    <w:link w:val="evidencetextChar1"/>
    <w:qFormat/>
    <w:rsid w:val="001E1988"/>
    <w:pPr>
      <w:ind w:left="432" w:right="432"/>
    </w:pPr>
    <w:rPr>
      <w:rFonts w:ascii="Arial" w:hAnsi="Arial" w:cs="Arial"/>
      <w:color w:val="000000"/>
      <w:sz w:val="16"/>
      <w:szCs w:val="22"/>
    </w:rPr>
  </w:style>
  <w:style w:type="character" w:customStyle="1" w:styleId="evidencetextChar1">
    <w:name w:val="evidence text Char1"/>
    <w:link w:val="evidencetext"/>
    <w:rsid w:val="001E1988"/>
    <w:rPr>
      <w:rFonts w:ascii="Arial" w:hAnsi="Arial" w:cs="Arial"/>
      <w:color w:val="000000"/>
      <w:sz w:val="16"/>
      <w:szCs w:val="22"/>
    </w:rPr>
  </w:style>
  <w:style w:type="paragraph" w:customStyle="1" w:styleId="StyleHeading4Tagheading2Heading2Char2CharHeading2Char1">
    <w:name w:val="Style Heading 4Tagheading 2Heading 2 Char2 CharHeading 2 Char1 ..."/>
    <w:basedOn w:val="Heading4"/>
    <w:rsid w:val="001E1988"/>
    <w:pPr>
      <w:spacing w:before="200" w:line="240" w:lineRule="auto"/>
    </w:pPr>
    <w:rPr>
      <w:rFonts w:ascii="Georgia" w:hAnsi="Georgia"/>
      <w:iCs w:val="0"/>
    </w:rPr>
  </w:style>
  <w:style w:type="character" w:customStyle="1" w:styleId="Boxed">
    <w:name w:val="Boxed"/>
    <w:qFormat/>
    <w:rsid w:val="001E1988"/>
  </w:style>
  <w:style w:type="paragraph" w:customStyle="1" w:styleId="cardtext">
    <w:name w:val="card text"/>
    <w:basedOn w:val="Normal"/>
    <w:link w:val="cardtextChar0"/>
    <w:qFormat/>
    <w:rsid w:val="001E1988"/>
    <w:pPr>
      <w:ind w:left="288" w:right="288"/>
    </w:pPr>
    <w:rPr>
      <w:rFonts w:ascii="Georgia" w:hAnsi="Georgia"/>
      <w:sz w:val="22"/>
      <w:szCs w:val="22"/>
    </w:rPr>
  </w:style>
  <w:style w:type="character" w:customStyle="1" w:styleId="cardtextChar0">
    <w:name w:val="card text Char"/>
    <w:basedOn w:val="DefaultParagraphFont"/>
    <w:link w:val="cardtext"/>
    <w:rsid w:val="001E1988"/>
    <w:rPr>
      <w:rFonts w:ascii="Georgia" w:hAnsi="Georgia"/>
      <w:sz w:val="22"/>
      <w:szCs w:val="22"/>
    </w:rPr>
  </w:style>
  <w:style w:type="character" w:customStyle="1" w:styleId="UnderlineCard">
    <w:name w:val="Underline Card"/>
    <w:uiPriority w:val="6"/>
    <w:qFormat/>
    <w:rsid w:val="001E1988"/>
    <w:rPr>
      <w:rFonts w:ascii="Arial" w:hAnsi="Arial"/>
      <w:b w:val="0"/>
      <w:bCs/>
      <w:sz w:val="20"/>
      <w:u w:val="single"/>
    </w:rPr>
  </w:style>
  <w:style w:type="character" w:customStyle="1" w:styleId="divider">
    <w:name w:val="divider"/>
    <w:basedOn w:val="DefaultParagraphFont"/>
    <w:rsid w:val="001E1988"/>
  </w:style>
  <w:style w:type="character" w:customStyle="1" w:styleId="citation0">
    <w:name w:val="citation"/>
    <w:basedOn w:val="DefaultParagraphFont"/>
    <w:rsid w:val="001E1988"/>
  </w:style>
  <w:style w:type="paragraph" w:customStyle="1" w:styleId="Style4">
    <w:name w:val="Style4"/>
    <w:basedOn w:val="Normal"/>
    <w:link w:val="Style4Char"/>
    <w:rsid w:val="001E1988"/>
    <w:rPr>
      <w:rFonts w:ascii="Georgia" w:eastAsia="Times New Roman" w:hAnsi="Georgia"/>
      <w:sz w:val="22"/>
      <w:u w:val="single"/>
    </w:rPr>
  </w:style>
  <w:style w:type="character" w:customStyle="1" w:styleId="Style4Char">
    <w:name w:val="Style4 Char"/>
    <w:link w:val="Style4"/>
    <w:rsid w:val="001E1988"/>
    <w:rPr>
      <w:rFonts w:ascii="Georgia" w:eastAsia="Times New Roman" w:hAnsi="Georgia"/>
      <w:sz w:val="22"/>
      <w:u w:val="single"/>
    </w:rPr>
  </w:style>
  <w:style w:type="paragraph" w:customStyle="1" w:styleId="cites0">
    <w:name w:val="cites"/>
    <w:link w:val="citesChar0"/>
    <w:autoRedefine/>
    <w:rsid w:val="001E1988"/>
    <w:pPr>
      <w:contextualSpacing/>
    </w:pPr>
    <w:rPr>
      <w:rFonts w:ascii="Times New Roman" w:eastAsia="Malgun Gothic" w:hAnsi="Times New Roman" w:cs="Times New Roman"/>
      <w:b/>
      <w:sz w:val="20"/>
      <w:u w:val="single"/>
    </w:rPr>
  </w:style>
  <w:style w:type="character" w:customStyle="1" w:styleId="citesChar0">
    <w:name w:val="cites Char"/>
    <w:basedOn w:val="DefaultParagraphFont"/>
    <w:link w:val="cites0"/>
    <w:rsid w:val="001E1988"/>
    <w:rPr>
      <w:rFonts w:ascii="Times New Roman" w:eastAsia="Malgun Gothic" w:hAnsi="Times New Roman" w:cs="Times New Roman"/>
      <w:b/>
      <w:sz w:val="20"/>
      <w:u w:val="single"/>
    </w:rPr>
  </w:style>
  <w:style w:type="character" w:customStyle="1" w:styleId="underlinedChar">
    <w:name w:val="underlined Char"/>
    <w:basedOn w:val="DefaultParagraphFont"/>
    <w:rsid w:val="001E1988"/>
    <w:rPr>
      <w:rFonts w:ascii="Times New Roman" w:hAnsi="Times New Roman"/>
      <w:sz w:val="20"/>
      <w:szCs w:val="24"/>
      <w:u w:val="single"/>
      <w:lang w:val="en-US" w:eastAsia="en-US" w:bidi="ar-SA"/>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E1988"/>
    <w:rPr>
      <w:sz w:val="20"/>
      <w:szCs w:val="22"/>
      <w:u w:val="single"/>
    </w:rPr>
  </w:style>
  <w:style w:type="character" w:customStyle="1" w:styleId="UnderlineBold">
    <w:name w:val="Underline + Bold"/>
    <w:basedOn w:val="DefaultParagraphFont"/>
    <w:uiPriority w:val="1"/>
    <w:qFormat/>
    <w:rsid w:val="001E1988"/>
    <w:rPr>
      <w:rFonts w:ascii="Arial" w:hAnsi="Arial"/>
      <w:b/>
      <w:bCs w:val="0"/>
      <w:sz w:val="20"/>
      <w:u w:val="single"/>
    </w:rPr>
  </w:style>
  <w:style w:type="character" w:customStyle="1" w:styleId="AuthorYear">
    <w:name w:val="AuthorYear"/>
    <w:uiPriority w:val="1"/>
    <w:qFormat/>
    <w:rsid w:val="001E1988"/>
    <w:rPr>
      <w:rFonts w:ascii="Georgia" w:hAnsi="Georgia"/>
      <w:b/>
      <w:sz w:val="22"/>
    </w:rPr>
  </w:style>
  <w:style w:type="character" w:customStyle="1" w:styleId="apple-style-span">
    <w:name w:val="apple-style-span"/>
    <w:rsid w:val="001E1988"/>
  </w:style>
  <w:style w:type="character" w:styleId="IntenseEmphasis">
    <w:name w:val="Intense Emphasis"/>
    <w:aliases w:val="cites Char Ch,Intense Emphasis11111,Intense Emphasi,Box Out,Intense Emphasis5,Underline1,ci1,Citation Char Char Cha,Heading 3 Char Char1 Char,Block Char1,9.5 pt,Intense Emphasis21"/>
    <w:uiPriority w:val="6"/>
    <w:qFormat/>
    <w:rsid w:val="001E1988"/>
    <w:rPr>
      <w:u w:val="single"/>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
    <w:basedOn w:val="DefaultParagraphFont"/>
    <w:uiPriority w:val="5"/>
    <w:qFormat/>
    <w:rsid w:val="001E1988"/>
    <w:rPr>
      <w:b/>
      <w:bCs/>
      <w:strike w:val="0"/>
      <w:dstrike w:val="0"/>
      <w:sz w:val="26"/>
      <w:u w:val="none"/>
      <w:effect w:val="none"/>
    </w:rPr>
  </w:style>
  <w:style w:type="paragraph" w:customStyle="1" w:styleId="Bmywriting">
    <w:name w:val="B: my writing"/>
    <w:basedOn w:val="Normal"/>
    <w:qFormat/>
    <w:rsid w:val="001E1988"/>
    <w:pPr>
      <w:spacing w:after="200"/>
    </w:pPr>
    <w:rPr>
      <w:rFonts w:ascii="Times New Roman" w:eastAsia="Calibri" w:hAnsi="Times New Roman" w:cs="Times New Roman"/>
      <w:sz w:val="26"/>
      <w:szCs w:val="22"/>
    </w:rPr>
  </w:style>
  <w:style w:type="character" w:customStyle="1" w:styleId="LDDebateCut">
    <w:name w:val="LD Debate Cut"/>
    <w:qFormat/>
    <w:rsid w:val="001E1988"/>
    <w:rPr>
      <w:rFonts w:ascii="Times New Roman" w:hAnsi="Times New Roman"/>
      <w:color w:val="808080"/>
      <w:sz w:val="14"/>
    </w:rPr>
  </w:style>
  <w:style w:type="character" w:customStyle="1" w:styleId="LDDebateCard">
    <w:name w:val="LD Debate Card"/>
    <w:qFormat/>
    <w:rsid w:val="001E1988"/>
    <w:rPr>
      <w:rFonts w:ascii="Times New Roman" w:hAnsi="Times New Roman"/>
      <w:b/>
      <w:color w:val="000000"/>
      <w:sz w:val="24"/>
      <w:u w:val="single"/>
    </w:rPr>
  </w:style>
  <w:style w:type="paragraph" w:customStyle="1" w:styleId="Standard">
    <w:name w:val="Standard"/>
    <w:rsid w:val="001E1988"/>
    <w:pPr>
      <w:widowControl w:val="0"/>
      <w:suppressAutoHyphens/>
      <w:autoSpaceDN w:val="0"/>
      <w:textAlignment w:val="baseline"/>
    </w:pPr>
    <w:rPr>
      <w:rFonts w:ascii="Times New Roman" w:eastAsia="Tahoma" w:hAnsi="Times New Roman" w:cs="Arial"/>
      <w:kern w:val="3"/>
      <w:szCs w:val="22"/>
    </w:rPr>
  </w:style>
  <w:style w:type="paragraph" w:customStyle="1" w:styleId="zn-bodyparagraph">
    <w:name w:val="zn-body__paragraph"/>
    <w:basedOn w:val="Normal"/>
    <w:rsid w:val="00EE5D42"/>
    <w:pPr>
      <w:spacing w:beforeLines="1" w:afterLines="1"/>
    </w:pPr>
    <w:rPr>
      <w:rFonts w:ascii="Times" w:hAnsi="Times"/>
      <w:sz w:val="20"/>
      <w:szCs w:val="20"/>
    </w:rPr>
  </w:style>
  <w:style w:type="character" w:styleId="HTMLCite">
    <w:name w:val="HTML Cite"/>
    <w:basedOn w:val="DefaultParagraphFont"/>
    <w:uiPriority w:val="99"/>
    <w:rsid w:val="00EE5D42"/>
    <w:rPr>
      <w:i/>
    </w:rPr>
  </w:style>
  <w:style w:type="character" w:customStyle="1" w:styleId="cdheadline-textjs-cdheadline-text">
    <w:name w:val="cd__headline-text js-cd__headline-text"/>
    <w:basedOn w:val="DefaultParagraphFont"/>
    <w:rsid w:val="00EE5D42"/>
  </w:style>
  <w:style w:type="paragraph" w:customStyle="1" w:styleId="metadatasource">
    <w:name w:val="metadata__source"/>
    <w:basedOn w:val="Normal"/>
    <w:rsid w:val="00EE5D42"/>
    <w:pPr>
      <w:spacing w:beforeLines="1" w:afterLines="1"/>
    </w:pPr>
    <w:rPr>
      <w:rFonts w:ascii="Times" w:hAnsi="Times"/>
      <w:sz w:val="20"/>
      <w:szCs w:val="20"/>
    </w:rPr>
  </w:style>
  <w:style w:type="character" w:customStyle="1" w:styleId="metadatasource-name">
    <w:name w:val="metadata__source-name"/>
    <w:basedOn w:val="DefaultParagraphFont"/>
    <w:rsid w:val="00EE5D42"/>
  </w:style>
  <w:style w:type="character" w:customStyle="1" w:styleId="elstoryelementheader">
    <w:name w:val="el__storyelement__header"/>
    <w:basedOn w:val="DefaultParagraphFont"/>
    <w:rsid w:val="00EE5D42"/>
  </w:style>
  <w:style w:type="character" w:customStyle="1" w:styleId="elstoryelementgray">
    <w:name w:val="el__storyelement__gray"/>
    <w:basedOn w:val="DefaultParagraphFont"/>
    <w:rsid w:val="00EE5D42"/>
  </w:style>
</w:styles>
</file>

<file path=word/webSettings.xml><?xml version="1.0" encoding="utf-8"?>
<w:webSettings xmlns:r="http://schemas.openxmlformats.org/officeDocument/2006/relationships" xmlns:w="http://schemas.openxmlformats.org/wordprocessingml/2006/main">
  <w:divs>
    <w:div w:id="815680878">
      <w:bodyDiv w:val="1"/>
      <w:marLeft w:val="0"/>
      <w:marRight w:val="0"/>
      <w:marTop w:val="0"/>
      <w:marBottom w:val="0"/>
      <w:divBdr>
        <w:top w:val="none" w:sz="0" w:space="0" w:color="auto"/>
        <w:left w:val="none" w:sz="0" w:space="0" w:color="auto"/>
        <w:bottom w:val="none" w:sz="0" w:space="0" w:color="auto"/>
        <w:right w:val="none" w:sz="0" w:space="0" w:color="auto"/>
      </w:divBdr>
    </w:div>
    <w:div w:id="1007749153">
      <w:bodyDiv w:val="1"/>
      <w:marLeft w:val="0"/>
      <w:marRight w:val="0"/>
      <w:marTop w:val="0"/>
      <w:marBottom w:val="0"/>
      <w:divBdr>
        <w:top w:val="none" w:sz="0" w:space="0" w:color="auto"/>
        <w:left w:val="none" w:sz="0" w:space="0" w:color="auto"/>
        <w:bottom w:val="none" w:sz="0" w:space="0" w:color="auto"/>
        <w:right w:val="none" w:sz="0" w:space="0" w:color="auto"/>
      </w:divBdr>
      <w:divsChild>
        <w:div w:id="2087148485">
          <w:marLeft w:val="0"/>
          <w:marRight w:val="0"/>
          <w:marTop w:val="0"/>
          <w:marBottom w:val="0"/>
          <w:divBdr>
            <w:top w:val="none" w:sz="0" w:space="0" w:color="auto"/>
            <w:left w:val="none" w:sz="0" w:space="0" w:color="auto"/>
            <w:bottom w:val="none" w:sz="0" w:space="0" w:color="auto"/>
            <w:right w:val="none" w:sz="0" w:space="0" w:color="auto"/>
          </w:divBdr>
          <w:divsChild>
            <w:div w:id="73428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644037">
      <w:bodyDiv w:val="1"/>
      <w:marLeft w:val="0"/>
      <w:marRight w:val="0"/>
      <w:marTop w:val="0"/>
      <w:marBottom w:val="0"/>
      <w:divBdr>
        <w:top w:val="none" w:sz="0" w:space="0" w:color="auto"/>
        <w:left w:val="none" w:sz="0" w:space="0" w:color="auto"/>
        <w:bottom w:val="none" w:sz="0" w:space="0" w:color="auto"/>
        <w:right w:val="none" w:sz="0" w:space="0" w:color="auto"/>
      </w:divBdr>
    </w:div>
    <w:div w:id="1144471540">
      <w:bodyDiv w:val="1"/>
      <w:marLeft w:val="0"/>
      <w:marRight w:val="0"/>
      <w:marTop w:val="0"/>
      <w:marBottom w:val="0"/>
      <w:divBdr>
        <w:top w:val="none" w:sz="0" w:space="0" w:color="auto"/>
        <w:left w:val="none" w:sz="0" w:space="0" w:color="auto"/>
        <w:bottom w:val="none" w:sz="0" w:space="0" w:color="auto"/>
        <w:right w:val="none" w:sz="0" w:space="0" w:color="auto"/>
      </w:divBdr>
      <w:divsChild>
        <w:div w:id="625088689">
          <w:marLeft w:val="0"/>
          <w:marRight w:val="0"/>
          <w:marTop w:val="0"/>
          <w:marBottom w:val="0"/>
          <w:divBdr>
            <w:top w:val="none" w:sz="0" w:space="0" w:color="auto"/>
            <w:left w:val="none" w:sz="0" w:space="0" w:color="auto"/>
            <w:bottom w:val="none" w:sz="0" w:space="0" w:color="auto"/>
            <w:right w:val="none" w:sz="0" w:space="0" w:color="auto"/>
          </w:divBdr>
          <w:divsChild>
            <w:div w:id="102389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292852">
      <w:bodyDiv w:val="1"/>
      <w:marLeft w:val="0"/>
      <w:marRight w:val="0"/>
      <w:marTop w:val="0"/>
      <w:marBottom w:val="0"/>
      <w:divBdr>
        <w:top w:val="none" w:sz="0" w:space="0" w:color="auto"/>
        <w:left w:val="none" w:sz="0" w:space="0" w:color="auto"/>
        <w:bottom w:val="none" w:sz="0" w:space="0" w:color="auto"/>
        <w:right w:val="none" w:sz="0" w:space="0" w:color="auto"/>
      </w:divBdr>
    </w:div>
    <w:div w:id="1453356478">
      <w:bodyDiv w:val="1"/>
      <w:marLeft w:val="0"/>
      <w:marRight w:val="0"/>
      <w:marTop w:val="0"/>
      <w:marBottom w:val="0"/>
      <w:divBdr>
        <w:top w:val="none" w:sz="0" w:space="0" w:color="auto"/>
        <w:left w:val="none" w:sz="0" w:space="0" w:color="auto"/>
        <w:bottom w:val="none" w:sz="0" w:space="0" w:color="auto"/>
        <w:right w:val="none" w:sz="0" w:space="0" w:color="auto"/>
      </w:divBdr>
    </w:div>
    <w:div w:id="1505121156">
      <w:bodyDiv w:val="1"/>
      <w:marLeft w:val="0"/>
      <w:marRight w:val="0"/>
      <w:marTop w:val="0"/>
      <w:marBottom w:val="0"/>
      <w:divBdr>
        <w:top w:val="none" w:sz="0" w:space="0" w:color="auto"/>
        <w:left w:val="none" w:sz="0" w:space="0" w:color="auto"/>
        <w:bottom w:val="none" w:sz="0" w:space="0" w:color="auto"/>
        <w:right w:val="none" w:sz="0" w:space="0" w:color="auto"/>
      </w:divBdr>
      <w:divsChild>
        <w:div w:id="253367563">
          <w:marLeft w:val="0"/>
          <w:marRight w:val="0"/>
          <w:marTop w:val="0"/>
          <w:marBottom w:val="0"/>
          <w:divBdr>
            <w:top w:val="none" w:sz="0" w:space="0" w:color="auto"/>
            <w:left w:val="none" w:sz="0" w:space="0" w:color="auto"/>
            <w:bottom w:val="none" w:sz="0" w:space="0" w:color="auto"/>
            <w:right w:val="none" w:sz="0" w:space="0" w:color="auto"/>
          </w:divBdr>
        </w:div>
      </w:divsChild>
    </w:div>
    <w:div w:id="1579826142">
      <w:bodyDiv w:val="1"/>
      <w:marLeft w:val="0"/>
      <w:marRight w:val="0"/>
      <w:marTop w:val="0"/>
      <w:marBottom w:val="0"/>
      <w:divBdr>
        <w:top w:val="none" w:sz="0" w:space="0" w:color="auto"/>
        <w:left w:val="none" w:sz="0" w:space="0" w:color="auto"/>
        <w:bottom w:val="none" w:sz="0" w:space="0" w:color="auto"/>
        <w:right w:val="none" w:sz="0" w:space="0" w:color="auto"/>
      </w:divBdr>
    </w:div>
    <w:div w:id="1739668153">
      <w:bodyDiv w:val="1"/>
      <w:marLeft w:val="0"/>
      <w:marRight w:val="0"/>
      <w:marTop w:val="0"/>
      <w:marBottom w:val="0"/>
      <w:divBdr>
        <w:top w:val="none" w:sz="0" w:space="0" w:color="auto"/>
        <w:left w:val="none" w:sz="0" w:space="0" w:color="auto"/>
        <w:bottom w:val="none" w:sz="0" w:space="0" w:color="auto"/>
        <w:right w:val="none" w:sz="0" w:space="0" w:color="auto"/>
      </w:divBdr>
    </w:div>
    <w:div w:id="1816021806">
      <w:bodyDiv w:val="1"/>
      <w:marLeft w:val="0"/>
      <w:marRight w:val="0"/>
      <w:marTop w:val="0"/>
      <w:marBottom w:val="0"/>
      <w:divBdr>
        <w:top w:val="none" w:sz="0" w:space="0" w:color="auto"/>
        <w:left w:val="none" w:sz="0" w:space="0" w:color="auto"/>
        <w:bottom w:val="none" w:sz="0" w:space="0" w:color="auto"/>
        <w:right w:val="none" w:sz="0" w:space="0" w:color="auto"/>
      </w:divBdr>
      <w:divsChild>
        <w:div w:id="1249848306">
          <w:marLeft w:val="0"/>
          <w:marRight w:val="0"/>
          <w:marTop w:val="0"/>
          <w:marBottom w:val="0"/>
          <w:divBdr>
            <w:top w:val="none" w:sz="0" w:space="0" w:color="auto"/>
            <w:left w:val="none" w:sz="0" w:space="0" w:color="auto"/>
            <w:bottom w:val="none" w:sz="0" w:space="0" w:color="auto"/>
            <w:right w:val="none" w:sz="0" w:space="0" w:color="auto"/>
          </w:divBdr>
          <w:divsChild>
            <w:div w:id="109389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5127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hyperlink" Target="http://climatechange.worldbank.org/"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grist.org/climate-energy/climate-alarmism-the-idea-is-surreal/~~" TargetMode="External"/><Relationship Id="rId4" Type="http://schemas.openxmlformats.org/officeDocument/2006/relationships/hyperlink" Target="http://www.huffingtonpost.com/beverly-bell/the-other-politics-of-ayo_b_6990272.html" TargetMode="External"/><Relationship Id="rId5" Type="http://schemas.openxmlformats.org/officeDocument/2006/relationships/hyperlink" Target="http://www.cfr.org/arms-industries-and-trade/strategy-reduce-gun-trafficking-violence-americas/p31155" TargetMode="External"/><Relationship Id="rId6" Type="http://schemas.openxmlformats.org/officeDocument/2006/relationships/hyperlink" Target="http://peekworthy.com/how-i-smuggled-50m-worth-of-guns-into-mexico/" TargetMode="External"/><Relationship Id="rId7" Type="http://schemas.openxmlformats.org/officeDocument/2006/relationships/hyperlink" Target="http://www.worldpoliticsreview.com/articles/13312/a-receding-presence-the-military-implications-of-american-retrenchment" TargetMode="External"/><Relationship Id="rId8" Type="http://schemas.openxmlformats.org/officeDocument/2006/relationships/hyperlink" Target="http://www.renewamerica.com/columns/webster/150316" TargetMode="External"/><Relationship Id="rId9" Type="http://schemas.openxmlformats.org/officeDocument/2006/relationships/hyperlink" Target="http://climate.envsci.rutgers.edu/pdf/acp-7-1973-2007.pdf" TargetMode="External"/><Relationship Id="rId1" Type="http://schemas.openxmlformats.org/officeDocument/2006/relationships/hyperlink" Target="http://www.cfr.org/arms-industries-and-trade/strategy-reduce-gun-trafficking-violence-americas/p31155" TargetMode="External"/><Relationship Id="rId2" Type="http://schemas.openxmlformats.org/officeDocument/2006/relationships/hyperlink" Target="http://www.thedialogue.org/PublicationFiles/IAD2012PolicyReport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433</TotalTime>
  <Pages>13</Pages>
  <Words>10953</Words>
  <Characters>62437</Characters>
  <Application>Microsoft Macintosh Word</Application>
  <DocSecurity>0</DocSecurity>
  <Lines>520</Lines>
  <Paragraphs>124</Paragraphs>
  <ScaleCrop>false</ScaleCrop>
  <Company>New Trier High School</Company>
  <LinksUpToDate>false</LinksUpToDate>
  <CharactersWithSpaces>76677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65</cp:revision>
  <dcterms:created xsi:type="dcterms:W3CDTF">2015-12-02T00:21:00Z</dcterms:created>
  <dcterms:modified xsi:type="dcterms:W3CDTF">2016-04-09T01:15:00Z</dcterms:modified>
</cp:coreProperties>
</file>